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A73546" w14:textId="77777777"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C0125F">
        <w:rPr>
          <w:rFonts w:asciiTheme="minorHAnsi" w:hAnsiTheme="minorHAnsi" w:cstheme="minorHAnsi"/>
          <w:sz w:val="32"/>
          <w:szCs w:val="32"/>
        </w:rPr>
        <w:t>1</w:t>
      </w:r>
      <w:r w:rsidR="003C4E44">
        <w:rPr>
          <w:rFonts w:asciiTheme="minorHAnsi" w:hAnsiTheme="minorHAnsi" w:cstheme="minorHAnsi"/>
          <w:sz w:val="32"/>
          <w:szCs w:val="32"/>
        </w:rPr>
        <w:t xml:space="preserve"> </w:t>
      </w:r>
      <w:r w:rsidR="00E1236C">
        <w:rPr>
          <w:rFonts w:asciiTheme="minorHAnsi" w:hAnsiTheme="minorHAnsi" w:cstheme="minorHAnsi"/>
          <w:sz w:val="32"/>
          <w:szCs w:val="32"/>
        </w:rPr>
        <w:t xml:space="preserve">/ </w:t>
      </w:r>
      <w:r>
        <w:rPr>
          <w:rFonts w:asciiTheme="minorHAnsi" w:hAnsiTheme="minorHAnsi" w:cstheme="minorHAnsi"/>
          <w:sz w:val="32"/>
          <w:szCs w:val="32"/>
        </w:rPr>
        <w:t xml:space="preserve">Week </w:t>
      </w:r>
      <w:r w:rsidR="00C0125F">
        <w:rPr>
          <w:rFonts w:asciiTheme="minorHAnsi" w:hAnsiTheme="minorHAnsi" w:cstheme="minorHAnsi"/>
          <w:sz w:val="32"/>
          <w:szCs w:val="32"/>
        </w:rPr>
        <w:t>5</w:t>
      </w:r>
    </w:p>
    <w:p w14:paraId="09B3B26C" w14:textId="77777777" w:rsidR="00144A4B" w:rsidRPr="00177848" w:rsidRDefault="00177848" w:rsidP="001034D9">
      <w:pPr>
        <w:spacing w:after="0" w:line="360" w:lineRule="auto"/>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3C4E44">
        <w:rPr>
          <w:rFonts w:asciiTheme="minorHAnsi" w:hAnsiTheme="minorHAnsi" w:cstheme="minorHAnsi"/>
          <w:sz w:val="32"/>
          <w:szCs w:val="32"/>
          <w:u w:val="single"/>
        </w:rPr>
        <w:t xml:space="preserve"> </w:t>
      </w:r>
      <w:r w:rsidR="003C4E44" w:rsidRPr="003C4E44">
        <w:rPr>
          <w:rFonts w:asciiTheme="minorHAnsi" w:hAnsiTheme="minorHAnsi" w:cstheme="minorHAnsi"/>
          <w:sz w:val="32"/>
          <w:szCs w:val="32"/>
        </w:rPr>
        <w:t xml:space="preserve">The Perfect Pet </w:t>
      </w:r>
    </w:p>
    <w:p w14:paraId="4DD0939A" w14:textId="77777777"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F23738">
        <w:rPr>
          <w:rFonts w:asciiTheme="minorHAnsi" w:hAnsiTheme="minorHAnsi" w:cstheme="minorHAnsi"/>
          <w:sz w:val="32"/>
          <w:szCs w:val="32"/>
        </w:rPr>
        <w:t xml:space="preserve"> </w:t>
      </w:r>
      <w:r w:rsidR="008D30C9">
        <w:rPr>
          <w:rFonts w:asciiTheme="minorHAnsi" w:hAnsiTheme="minorHAnsi" w:cstheme="minorHAnsi"/>
          <w:sz w:val="32"/>
          <w:szCs w:val="32"/>
        </w:rPr>
        <w:t>5</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14:paraId="55BB67E4" w14:textId="77777777" w:rsidR="00CC51A2" w:rsidRPr="00E96EF3" w:rsidRDefault="001F1840" w:rsidP="000601D8">
      <w:pPr>
        <w:spacing w:after="0" w:line="360" w:lineRule="auto"/>
        <w:rPr>
          <w:rFonts w:asciiTheme="minorHAnsi" w:hAnsiTheme="minorHAnsi" w:cstheme="minorHAnsi"/>
          <w:sz w:val="32"/>
          <w:szCs w:val="32"/>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E1236C">
        <w:rPr>
          <w:rFonts w:asciiTheme="minorHAnsi" w:hAnsiTheme="minorHAnsi" w:cstheme="minorHAnsi"/>
          <w:sz w:val="32"/>
          <w:szCs w:val="32"/>
          <w:u w:val="single"/>
        </w:rPr>
        <w:t>:</w:t>
      </w:r>
      <w:r w:rsidR="00E96EF3">
        <w:rPr>
          <w:rFonts w:asciiTheme="minorHAnsi" w:hAnsiTheme="minorHAnsi" w:cstheme="minorHAnsi"/>
          <w:sz w:val="32"/>
          <w:szCs w:val="32"/>
        </w:rPr>
        <w:t xml:space="preserve"> RL.3.1, RL.3.2, RL.3.3, RL.3.4, RL.3.5, RL.3.7; RF.3.3, RF.3.4; W.3.2, </w:t>
      </w:r>
      <w:r w:rsidR="006555E1">
        <w:rPr>
          <w:rFonts w:asciiTheme="minorHAnsi" w:hAnsiTheme="minorHAnsi" w:cstheme="minorHAnsi"/>
          <w:sz w:val="32"/>
          <w:szCs w:val="32"/>
        </w:rPr>
        <w:t>W.3.4; SL.3.1, SL.3.6; L.3.1, L.3.2, L.3.4, L.3.5</w:t>
      </w:r>
    </w:p>
    <w:p w14:paraId="118D73B7" w14:textId="77777777" w:rsidR="001034D9" w:rsidRDefault="001034D9" w:rsidP="001034D9">
      <w:pPr>
        <w:spacing w:after="0" w:line="360" w:lineRule="auto"/>
        <w:rPr>
          <w:rFonts w:asciiTheme="minorHAnsi" w:hAnsiTheme="minorHAnsi" w:cstheme="minorHAnsi"/>
          <w:sz w:val="32"/>
          <w:szCs w:val="32"/>
          <w:u w:val="single"/>
        </w:rPr>
      </w:pPr>
    </w:p>
    <w:p w14:paraId="7A9CFDCE"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73C1CF3B" w14:textId="77777777" w:rsidR="00FB2380" w:rsidRPr="00E1236C" w:rsidRDefault="00FB2380" w:rsidP="00FB2380">
      <w:pPr>
        <w:spacing w:after="0" w:line="360" w:lineRule="auto"/>
        <w:rPr>
          <w:rFonts w:asciiTheme="minorHAnsi" w:hAnsiTheme="minorHAnsi" w:cstheme="minorHAnsi"/>
          <w:i/>
          <w:sz w:val="24"/>
          <w:szCs w:val="24"/>
        </w:rPr>
      </w:pPr>
      <w:r w:rsidRPr="00E1236C">
        <w:rPr>
          <w:rFonts w:asciiTheme="minorHAnsi" w:hAnsiTheme="minorHAnsi" w:cstheme="minorHAnsi"/>
          <w:i/>
          <w:sz w:val="24"/>
          <w:szCs w:val="24"/>
        </w:rPr>
        <w:t>Ref</w:t>
      </w:r>
      <w:r w:rsidR="0095234C" w:rsidRPr="00E1236C">
        <w:rPr>
          <w:rFonts w:asciiTheme="minorHAnsi" w:hAnsiTheme="minorHAnsi" w:cstheme="minorHAnsi"/>
          <w:i/>
          <w:sz w:val="24"/>
          <w:szCs w:val="24"/>
        </w:rPr>
        <w:t>er to the Introduction for</w:t>
      </w:r>
      <w:r w:rsidRPr="00E1236C">
        <w:rPr>
          <w:rFonts w:asciiTheme="minorHAnsi" w:hAnsiTheme="minorHAnsi" w:cstheme="minorHAnsi"/>
          <w:i/>
          <w:sz w:val="24"/>
          <w:szCs w:val="24"/>
        </w:rPr>
        <w:t xml:space="preserve"> </w:t>
      </w:r>
      <w:r w:rsidR="00CA07EF" w:rsidRPr="00E1236C">
        <w:rPr>
          <w:rFonts w:asciiTheme="minorHAnsi" w:hAnsiTheme="minorHAnsi" w:cstheme="minorHAnsi"/>
          <w:i/>
          <w:sz w:val="24"/>
          <w:szCs w:val="24"/>
        </w:rPr>
        <w:t>further details</w:t>
      </w:r>
      <w:r w:rsidRPr="00E1236C">
        <w:rPr>
          <w:rFonts w:asciiTheme="minorHAnsi" w:hAnsiTheme="minorHAnsi" w:cstheme="minorHAnsi"/>
          <w:i/>
          <w:sz w:val="24"/>
          <w:szCs w:val="24"/>
        </w:rPr>
        <w:t>.</w:t>
      </w:r>
    </w:p>
    <w:p w14:paraId="6D37ECF6" w14:textId="77777777" w:rsidR="00FB2380" w:rsidRPr="00E1236C" w:rsidRDefault="0095234C" w:rsidP="00FB2380">
      <w:pPr>
        <w:spacing w:after="0" w:line="360" w:lineRule="auto"/>
        <w:rPr>
          <w:rFonts w:asciiTheme="minorHAnsi" w:hAnsiTheme="minorHAnsi" w:cstheme="minorHAnsi"/>
          <w:b/>
          <w:sz w:val="24"/>
          <w:szCs w:val="24"/>
        </w:rPr>
      </w:pPr>
      <w:r w:rsidRPr="00E1236C">
        <w:rPr>
          <w:rFonts w:asciiTheme="minorHAnsi" w:hAnsiTheme="minorHAnsi" w:cstheme="minorHAnsi"/>
          <w:b/>
          <w:sz w:val="24"/>
          <w:szCs w:val="24"/>
        </w:rPr>
        <w:t>Before Teaching</w:t>
      </w:r>
    </w:p>
    <w:p w14:paraId="158A942D" w14:textId="77777777" w:rsidR="004D3BFD" w:rsidRPr="00E1236C" w:rsidRDefault="001F1840" w:rsidP="00FB2380">
      <w:pPr>
        <w:pStyle w:val="ListParagraph"/>
        <w:numPr>
          <w:ilvl w:val="0"/>
          <w:numId w:val="13"/>
        </w:numPr>
        <w:spacing w:after="0" w:line="360" w:lineRule="auto"/>
        <w:rPr>
          <w:rFonts w:asciiTheme="minorHAnsi" w:hAnsiTheme="minorHAnsi" w:cstheme="minorHAnsi"/>
          <w:sz w:val="24"/>
          <w:szCs w:val="24"/>
        </w:rPr>
      </w:pPr>
      <w:r w:rsidRPr="00E1236C">
        <w:rPr>
          <w:rFonts w:asciiTheme="minorHAnsi" w:hAnsiTheme="minorHAnsi" w:cstheme="minorHAnsi"/>
          <w:sz w:val="24"/>
          <w:szCs w:val="24"/>
        </w:rPr>
        <w:t xml:space="preserve">Read the Big Ideas and </w:t>
      </w:r>
      <w:r w:rsidR="007C5C7E" w:rsidRPr="00E1236C">
        <w:rPr>
          <w:rFonts w:asciiTheme="minorHAnsi" w:hAnsiTheme="minorHAnsi" w:cstheme="minorHAnsi"/>
          <w:sz w:val="24"/>
          <w:szCs w:val="24"/>
        </w:rPr>
        <w:t xml:space="preserve">Key Understandings </w:t>
      </w:r>
      <w:r w:rsidR="00FB2380" w:rsidRPr="00E1236C">
        <w:rPr>
          <w:rFonts w:asciiTheme="minorHAnsi" w:hAnsiTheme="minorHAnsi" w:cstheme="minorHAnsi"/>
          <w:sz w:val="24"/>
          <w:szCs w:val="24"/>
        </w:rPr>
        <w:t>and the</w:t>
      </w:r>
      <w:r w:rsidRPr="00E1236C">
        <w:rPr>
          <w:rFonts w:asciiTheme="minorHAnsi" w:hAnsiTheme="minorHAnsi" w:cstheme="minorHAnsi"/>
          <w:sz w:val="24"/>
          <w:szCs w:val="24"/>
        </w:rPr>
        <w:t xml:space="preserve"> </w:t>
      </w:r>
      <w:r w:rsidR="007C5C7E" w:rsidRPr="00E1236C">
        <w:rPr>
          <w:rFonts w:asciiTheme="minorHAnsi" w:hAnsiTheme="minorHAnsi" w:cstheme="minorHAnsi"/>
          <w:sz w:val="24"/>
          <w:szCs w:val="24"/>
        </w:rPr>
        <w:t>S</w:t>
      </w:r>
      <w:r w:rsidR="00841C15" w:rsidRPr="00E1236C">
        <w:rPr>
          <w:rFonts w:asciiTheme="minorHAnsi" w:hAnsiTheme="minorHAnsi" w:cstheme="minorHAnsi"/>
          <w:sz w:val="24"/>
          <w:szCs w:val="24"/>
        </w:rPr>
        <w:t>ynopsis</w:t>
      </w:r>
      <w:r w:rsidR="0093474C" w:rsidRPr="00E1236C">
        <w:rPr>
          <w:rFonts w:asciiTheme="minorHAnsi" w:hAnsiTheme="minorHAnsi" w:cstheme="minorHAnsi"/>
          <w:sz w:val="24"/>
          <w:szCs w:val="24"/>
        </w:rPr>
        <w:t xml:space="preserve">.  Please do </w:t>
      </w:r>
      <w:r w:rsidR="0093474C" w:rsidRPr="00E1236C">
        <w:rPr>
          <w:rFonts w:asciiTheme="minorHAnsi" w:hAnsiTheme="minorHAnsi" w:cstheme="minorHAnsi"/>
          <w:b/>
          <w:sz w:val="24"/>
          <w:szCs w:val="24"/>
        </w:rPr>
        <w:t>not</w:t>
      </w:r>
      <w:r w:rsidR="0093474C" w:rsidRPr="00E1236C">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E1236C">
        <w:rPr>
          <w:rFonts w:asciiTheme="minorHAnsi" w:hAnsiTheme="minorHAnsi" w:cstheme="minorHAnsi"/>
          <w:b/>
          <w:sz w:val="24"/>
          <w:szCs w:val="24"/>
        </w:rPr>
        <w:t>after</w:t>
      </w:r>
      <w:r w:rsidR="0093474C" w:rsidRPr="00E1236C">
        <w:rPr>
          <w:rFonts w:asciiTheme="minorHAnsi" w:hAnsiTheme="minorHAnsi" w:cstheme="minorHAnsi"/>
          <w:sz w:val="24"/>
          <w:szCs w:val="24"/>
        </w:rPr>
        <w:t xml:space="preserve"> completing this task.</w:t>
      </w:r>
    </w:p>
    <w:p w14:paraId="0063511A" w14:textId="77777777" w:rsidR="001F1840" w:rsidRPr="00E1236C" w:rsidRDefault="001F1840" w:rsidP="00177848">
      <w:pPr>
        <w:spacing w:after="0" w:line="360" w:lineRule="auto"/>
        <w:ind w:firstLine="720"/>
        <w:rPr>
          <w:rFonts w:asciiTheme="minorHAnsi" w:hAnsiTheme="minorHAnsi" w:cstheme="minorHAnsi"/>
          <w:sz w:val="24"/>
          <w:szCs w:val="24"/>
          <w:u w:val="single"/>
        </w:rPr>
      </w:pPr>
      <w:r w:rsidRPr="00E1236C">
        <w:rPr>
          <w:rFonts w:asciiTheme="minorHAnsi" w:hAnsiTheme="minorHAnsi" w:cstheme="minorHAnsi"/>
          <w:sz w:val="24"/>
          <w:szCs w:val="24"/>
          <w:u w:val="single"/>
        </w:rPr>
        <w:t>Big Ideas and Key Understandings</w:t>
      </w:r>
    </w:p>
    <w:p w14:paraId="7D2B023F" w14:textId="77777777" w:rsidR="00C0125F" w:rsidRPr="00E1236C" w:rsidRDefault="00714C7F" w:rsidP="00721AC0">
      <w:pPr>
        <w:spacing w:after="0" w:line="360" w:lineRule="auto"/>
        <w:ind w:left="360" w:firstLine="360"/>
        <w:rPr>
          <w:rFonts w:asciiTheme="minorHAnsi" w:hAnsiTheme="minorHAnsi" w:cstheme="minorHAnsi"/>
          <w:sz w:val="24"/>
          <w:szCs w:val="24"/>
        </w:rPr>
      </w:pPr>
      <w:r w:rsidRPr="00E1236C">
        <w:rPr>
          <w:rFonts w:asciiTheme="minorHAnsi" w:hAnsiTheme="minorHAnsi" w:cstheme="minorHAnsi"/>
          <w:sz w:val="24"/>
          <w:szCs w:val="24"/>
        </w:rPr>
        <w:t>Persistence can help change people’s minds.</w:t>
      </w:r>
    </w:p>
    <w:p w14:paraId="760226BE" w14:textId="77777777" w:rsidR="001F1840" w:rsidRPr="00E1236C" w:rsidRDefault="001F1840" w:rsidP="00177848">
      <w:pPr>
        <w:spacing w:after="0" w:line="360" w:lineRule="auto"/>
        <w:ind w:left="360" w:firstLine="360"/>
        <w:rPr>
          <w:rFonts w:asciiTheme="minorHAnsi" w:hAnsiTheme="minorHAnsi" w:cstheme="minorHAnsi"/>
          <w:sz w:val="24"/>
          <w:szCs w:val="24"/>
          <w:u w:val="single"/>
        </w:rPr>
      </w:pPr>
      <w:r w:rsidRPr="00E1236C">
        <w:rPr>
          <w:rFonts w:asciiTheme="minorHAnsi" w:hAnsiTheme="minorHAnsi" w:cstheme="minorHAnsi"/>
          <w:sz w:val="24"/>
          <w:szCs w:val="24"/>
          <w:u w:val="single"/>
        </w:rPr>
        <w:t>Synopsis</w:t>
      </w:r>
    </w:p>
    <w:p w14:paraId="4B9538FD" w14:textId="77777777" w:rsidR="000C1BD4" w:rsidRPr="00F23738" w:rsidRDefault="000C3D61" w:rsidP="00F23738">
      <w:pPr>
        <w:spacing w:after="0" w:line="360" w:lineRule="auto"/>
        <w:ind w:left="720"/>
        <w:rPr>
          <w:rFonts w:asciiTheme="minorHAnsi" w:hAnsiTheme="minorHAnsi" w:cstheme="minorHAnsi"/>
          <w:sz w:val="24"/>
          <w:szCs w:val="24"/>
        </w:rPr>
      </w:pPr>
      <w:r w:rsidRPr="00E1236C">
        <w:rPr>
          <w:rFonts w:asciiTheme="minorHAnsi" w:hAnsiTheme="minorHAnsi" w:cstheme="minorHAnsi"/>
          <w:sz w:val="24"/>
          <w:szCs w:val="24"/>
        </w:rPr>
        <w:t xml:space="preserve">Elizabeth was very determined </w:t>
      </w:r>
      <w:r w:rsidR="00714C7F" w:rsidRPr="00E1236C">
        <w:rPr>
          <w:rFonts w:asciiTheme="minorHAnsi" w:hAnsiTheme="minorHAnsi" w:cstheme="minorHAnsi"/>
          <w:sz w:val="24"/>
          <w:szCs w:val="24"/>
        </w:rPr>
        <w:t>to convince her parents to get her a pet.  No matter what she did</w:t>
      </w:r>
      <w:r w:rsidRPr="00E1236C">
        <w:rPr>
          <w:rFonts w:asciiTheme="minorHAnsi" w:hAnsiTheme="minorHAnsi" w:cstheme="minorHAnsi"/>
          <w:sz w:val="24"/>
          <w:szCs w:val="24"/>
        </w:rPr>
        <w:t>,</w:t>
      </w:r>
      <w:r w:rsidR="00714C7F" w:rsidRPr="00E1236C">
        <w:rPr>
          <w:rFonts w:asciiTheme="minorHAnsi" w:hAnsiTheme="minorHAnsi" w:cstheme="minorHAnsi"/>
          <w:sz w:val="24"/>
          <w:szCs w:val="24"/>
        </w:rPr>
        <w:t xml:space="preserve"> her parents did not agree.</w:t>
      </w:r>
      <w:r w:rsidRPr="00E1236C">
        <w:rPr>
          <w:rFonts w:asciiTheme="minorHAnsi" w:hAnsiTheme="minorHAnsi" w:cstheme="minorHAnsi"/>
          <w:sz w:val="24"/>
          <w:szCs w:val="24"/>
        </w:rPr>
        <w:t xml:space="preserve"> </w:t>
      </w:r>
      <w:r w:rsidR="00714C7F" w:rsidRPr="00E1236C">
        <w:rPr>
          <w:rFonts w:asciiTheme="minorHAnsi" w:hAnsiTheme="minorHAnsi" w:cstheme="minorHAnsi"/>
          <w:sz w:val="24"/>
          <w:szCs w:val="24"/>
        </w:rPr>
        <w:t xml:space="preserve">Unexpectedly, she finds the perfect pet </w:t>
      </w:r>
      <w:r w:rsidR="00E1236C" w:rsidRPr="00E1236C">
        <w:rPr>
          <w:rFonts w:asciiTheme="minorHAnsi" w:hAnsiTheme="minorHAnsi" w:cstheme="minorHAnsi"/>
          <w:sz w:val="24"/>
          <w:szCs w:val="24"/>
        </w:rPr>
        <w:t xml:space="preserve">(a bug!) </w:t>
      </w:r>
      <w:r w:rsidR="00714C7F" w:rsidRPr="00E1236C">
        <w:rPr>
          <w:rFonts w:asciiTheme="minorHAnsi" w:hAnsiTheme="minorHAnsi" w:cstheme="minorHAnsi"/>
          <w:sz w:val="24"/>
          <w:szCs w:val="24"/>
        </w:rPr>
        <w:t>right under her nose, and her parents agreed.</w:t>
      </w:r>
    </w:p>
    <w:p w14:paraId="36B82664" w14:textId="77777777" w:rsidR="00841C15" w:rsidRPr="00E1236C" w:rsidRDefault="00841C15" w:rsidP="00FB2380">
      <w:pPr>
        <w:pStyle w:val="ListParagraph"/>
        <w:numPr>
          <w:ilvl w:val="0"/>
          <w:numId w:val="13"/>
        </w:numPr>
        <w:spacing w:after="0" w:line="360" w:lineRule="auto"/>
        <w:rPr>
          <w:rFonts w:asciiTheme="minorHAnsi" w:hAnsiTheme="minorHAnsi" w:cstheme="minorHAnsi"/>
          <w:sz w:val="24"/>
          <w:szCs w:val="24"/>
        </w:rPr>
      </w:pPr>
      <w:r w:rsidRPr="00E1236C">
        <w:rPr>
          <w:rFonts w:asciiTheme="minorHAnsi" w:hAnsiTheme="minorHAnsi" w:cstheme="minorHAnsi"/>
          <w:sz w:val="24"/>
          <w:szCs w:val="24"/>
        </w:rPr>
        <w:t xml:space="preserve">Read entire </w:t>
      </w:r>
      <w:r w:rsidR="0095234C" w:rsidRPr="00E1236C">
        <w:rPr>
          <w:rFonts w:asciiTheme="minorHAnsi" w:hAnsiTheme="minorHAnsi" w:cstheme="minorHAnsi"/>
          <w:sz w:val="24"/>
          <w:szCs w:val="24"/>
        </w:rPr>
        <w:t>main selection text, keeping in mind the Big Ideas and Key Understandings.</w:t>
      </w:r>
    </w:p>
    <w:p w14:paraId="51A5940F" w14:textId="77777777" w:rsidR="00841C15" w:rsidRPr="00E1236C" w:rsidRDefault="007C5C7E" w:rsidP="00FB2380">
      <w:pPr>
        <w:pStyle w:val="ListParagraph"/>
        <w:numPr>
          <w:ilvl w:val="0"/>
          <w:numId w:val="13"/>
        </w:numPr>
        <w:spacing w:after="0" w:line="360" w:lineRule="auto"/>
        <w:rPr>
          <w:rFonts w:asciiTheme="minorHAnsi" w:hAnsiTheme="minorHAnsi" w:cstheme="minorHAnsi"/>
          <w:sz w:val="24"/>
          <w:szCs w:val="24"/>
        </w:rPr>
      </w:pPr>
      <w:r w:rsidRPr="00E1236C">
        <w:rPr>
          <w:rFonts w:asciiTheme="minorHAnsi" w:hAnsiTheme="minorHAnsi" w:cstheme="minorHAnsi"/>
          <w:sz w:val="24"/>
          <w:szCs w:val="24"/>
        </w:rPr>
        <w:t>Re-read the main selection text while noting</w:t>
      </w:r>
      <w:r w:rsidR="00841C15" w:rsidRPr="00E1236C">
        <w:rPr>
          <w:rFonts w:asciiTheme="minorHAnsi" w:hAnsiTheme="minorHAnsi" w:cstheme="minorHAnsi"/>
          <w:sz w:val="24"/>
          <w:szCs w:val="24"/>
        </w:rPr>
        <w:t xml:space="preserve"> the stopping points for </w:t>
      </w:r>
      <w:r w:rsidR="00D140AD" w:rsidRPr="00E1236C">
        <w:rPr>
          <w:rFonts w:asciiTheme="minorHAnsi" w:hAnsiTheme="minorHAnsi" w:cstheme="minorHAnsi"/>
          <w:sz w:val="24"/>
          <w:szCs w:val="24"/>
        </w:rPr>
        <w:t>the Text Dependent Questions and teaching V</w:t>
      </w:r>
      <w:r w:rsidR="00841C15" w:rsidRPr="00E1236C">
        <w:rPr>
          <w:rFonts w:asciiTheme="minorHAnsi" w:hAnsiTheme="minorHAnsi" w:cstheme="minorHAnsi"/>
          <w:sz w:val="24"/>
          <w:szCs w:val="24"/>
        </w:rPr>
        <w:t>ocabulary.</w:t>
      </w:r>
    </w:p>
    <w:p w14:paraId="582DD319" w14:textId="77777777" w:rsidR="00841C15" w:rsidRPr="00E1236C" w:rsidRDefault="001F1840" w:rsidP="00081A99">
      <w:pPr>
        <w:spacing w:after="0" w:line="360" w:lineRule="auto"/>
        <w:rPr>
          <w:rFonts w:asciiTheme="minorHAnsi" w:hAnsiTheme="minorHAnsi" w:cstheme="minorHAnsi"/>
          <w:b/>
          <w:sz w:val="24"/>
          <w:szCs w:val="24"/>
        </w:rPr>
      </w:pPr>
      <w:r w:rsidRPr="00E1236C">
        <w:rPr>
          <w:rFonts w:asciiTheme="minorHAnsi" w:hAnsiTheme="minorHAnsi" w:cstheme="minorHAnsi"/>
          <w:b/>
          <w:sz w:val="24"/>
          <w:szCs w:val="24"/>
        </w:rPr>
        <w:t>During Teaching</w:t>
      </w:r>
    </w:p>
    <w:p w14:paraId="71084324" w14:textId="77777777" w:rsidR="00081A99" w:rsidRPr="00E1236C" w:rsidRDefault="00081A99" w:rsidP="00081A99">
      <w:pPr>
        <w:pStyle w:val="ListParagraph"/>
        <w:numPr>
          <w:ilvl w:val="0"/>
          <w:numId w:val="12"/>
        </w:numPr>
        <w:spacing w:after="0" w:line="360" w:lineRule="auto"/>
        <w:rPr>
          <w:sz w:val="24"/>
        </w:rPr>
      </w:pPr>
      <w:r w:rsidRPr="00E1236C">
        <w:rPr>
          <w:rFonts w:asciiTheme="minorHAnsi" w:hAnsiTheme="minorHAnsi" w:cstheme="minorHAnsi"/>
          <w:sz w:val="24"/>
        </w:rPr>
        <w:lastRenderedPageBreak/>
        <w:t>Students read the entire main selection text independently.</w:t>
      </w:r>
    </w:p>
    <w:p w14:paraId="6504ACD8" w14:textId="77777777" w:rsidR="00081A99" w:rsidRPr="00E1236C" w:rsidRDefault="00081A99" w:rsidP="00081A99">
      <w:pPr>
        <w:pStyle w:val="ListParagraph"/>
        <w:numPr>
          <w:ilvl w:val="0"/>
          <w:numId w:val="12"/>
        </w:numPr>
        <w:spacing w:after="0" w:line="360" w:lineRule="auto"/>
        <w:rPr>
          <w:sz w:val="24"/>
        </w:rPr>
      </w:pPr>
      <w:r w:rsidRPr="00E1236C">
        <w:rPr>
          <w:rFonts w:asciiTheme="minorHAnsi" w:hAnsiTheme="minorHAnsi" w:cstheme="minorHAnsi"/>
          <w:sz w:val="24"/>
        </w:rPr>
        <w:t>Teacher reads the main selection text aloud with students following along.</w:t>
      </w:r>
    </w:p>
    <w:p w14:paraId="7F67C28A" w14:textId="77777777" w:rsidR="00E1236C" w:rsidRPr="00E1236C" w:rsidRDefault="00081A99" w:rsidP="00E1236C">
      <w:pPr>
        <w:spacing w:after="0" w:line="360" w:lineRule="auto"/>
        <w:ind w:left="360"/>
        <w:rPr>
          <w:sz w:val="24"/>
        </w:rPr>
      </w:pPr>
      <w:r w:rsidRPr="00E1236C">
        <w:rPr>
          <w:rFonts w:asciiTheme="minorHAnsi" w:hAnsiTheme="minorHAnsi" w:cstheme="minorHAnsi"/>
          <w:sz w:val="24"/>
        </w:rPr>
        <w:t xml:space="preserve">(Depending on how complex the text is and the amount of support needed by students, the teacher </w:t>
      </w:r>
      <w:r w:rsidR="00CA07EF" w:rsidRPr="00E1236C">
        <w:rPr>
          <w:rFonts w:asciiTheme="minorHAnsi" w:hAnsiTheme="minorHAnsi" w:cstheme="minorHAnsi"/>
          <w:sz w:val="24"/>
        </w:rPr>
        <w:t>may choose to reverse</w:t>
      </w:r>
      <w:r w:rsidRPr="00E1236C">
        <w:rPr>
          <w:rFonts w:asciiTheme="minorHAnsi" w:hAnsiTheme="minorHAnsi" w:cstheme="minorHAnsi"/>
          <w:sz w:val="24"/>
        </w:rPr>
        <w:t xml:space="preserve"> the order of steps 1 and 2.)</w:t>
      </w:r>
    </w:p>
    <w:p w14:paraId="4A9F33CC" w14:textId="77777777" w:rsidR="006555E1" w:rsidRPr="00F23738" w:rsidRDefault="00081A99" w:rsidP="00F23738">
      <w:pPr>
        <w:pStyle w:val="ListParagraph"/>
        <w:numPr>
          <w:ilvl w:val="0"/>
          <w:numId w:val="12"/>
        </w:numPr>
        <w:spacing w:after="0" w:line="360" w:lineRule="auto"/>
        <w:rPr>
          <w:sz w:val="24"/>
        </w:rPr>
      </w:pPr>
      <w:r w:rsidRPr="00E1236C">
        <w:rPr>
          <w:rFonts w:asciiTheme="minorHAnsi" w:hAnsiTheme="minorHAnsi" w:cstheme="minorHAnsi"/>
          <w:sz w:val="24"/>
        </w:rPr>
        <w:t>Students and teacher re-read the text while stopping to respond to</w:t>
      </w:r>
      <w:r w:rsidR="0095234C" w:rsidRPr="00E1236C">
        <w:rPr>
          <w:rFonts w:asciiTheme="minorHAnsi" w:hAnsiTheme="minorHAnsi" w:cstheme="minorHAnsi"/>
          <w:sz w:val="24"/>
        </w:rPr>
        <w:t xml:space="preserve"> and discuss</w:t>
      </w:r>
      <w:r w:rsidRPr="00E1236C">
        <w:rPr>
          <w:rFonts w:asciiTheme="minorHAnsi" w:hAnsiTheme="minorHAnsi" w:cstheme="minorHAnsi"/>
          <w:sz w:val="24"/>
        </w:rPr>
        <w:t xml:space="preserve"> </w:t>
      </w:r>
      <w:r w:rsidR="0095234C" w:rsidRPr="00E1236C">
        <w:rPr>
          <w:rFonts w:asciiTheme="minorHAnsi" w:hAnsiTheme="minorHAnsi" w:cstheme="minorHAnsi"/>
          <w:sz w:val="24"/>
        </w:rPr>
        <w:t xml:space="preserve">the </w:t>
      </w:r>
      <w:r w:rsidRPr="00E1236C">
        <w:rPr>
          <w:rFonts w:asciiTheme="minorHAnsi" w:hAnsiTheme="minorHAnsi" w:cstheme="minorHAnsi"/>
          <w:sz w:val="24"/>
        </w:rPr>
        <w:t>questions and returning to the text.  A variety of methods can be used to structure the reading</w:t>
      </w:r>
      <w:r w:rsidR="0095234C" w:rsidRPr="00E1236C">
        <w:rPr>
          <w:rFonts w:asciiTheme="minorHAnsi" w:hAnsiTheme="minorHAnsi" w:cstheme="minorHAnsi"/>
          <w:sz w:val="24"/>
        </w:rPr>
        <w:t xml:space="preserve"> and discussion</w:t>
      </w:r>
      <w:r w:rsidRPr="00E1236C">
        <w:rPr>
          <w:rFonts w:asciiTheme="minorHAnsi" w:hAnsiTheme="minorHAnsi" w:cstheme="minorHAnsi"/>
          <w:sz w:val="24"/>
        </w:rPr>
        <w:t xml:space="preserve"> (i.e.:  whole class discussion, think-pair-share, independent written response, group work, etc.)</w:t>
      </w:r>
    </w:p>
    <w:p w14:paraId="58930920" w14:textId="77777777" w:rsidR="001F1840" w:rsidRPr="00E1236C" w:rsidRDefault="001F1840" w:rsidP="006555E1">
      <w:pPr>
        <w:pStyle w:val="ListParagraph"/>
        <w:spacing w:after="0" w:line="360" w:lineRule="auto"/>
        <w:ind w:left="360"/>
        <w:rPr>
          <w:sz w:val="24"/>
        </w:rPr>
      </w:pPr>
    </w:p>
    <w:p w14:paraId="1BD1FFAC" w14:textId="77777777"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13248" w:type="dxa"/>
        <w:tblLook w:val="04A0" w:firstRow="1" w:lastRow="0" w:firstColumn="1" w:lastColumn="0" w:noHBand="0" w:noVBand="1"/>
      </w:tblPr>
      <w:tblGrid>
        <w:gridCol w:w="6449"/>
        <w:gridCol w:w="6799"/>
      </w:tblGrid>
      <w:tr w:rsidR="00CD6B7F" w:rsidRPr="00CD6B7F" w14:paraId="59E5714E" w14:textId="77777777">
        <w:trPr>
          <w:trHeight w:val="147"/>
        </w:trPr>
        <w:tc>
          <w:tcPr>
            <w:tcW w:w="6449" w:type="dxa"/>
          </w:tcPr>
          <w:p w14:paraId="624A244D" w14:textId="77777777" w:rsidR="00CD6B7F" w:rsidRPr="00CD6B7F" w:rsidRDefault="00CD6B7F" w:rsidP="005B6C42">
            <w:pPr>
              <w:spacing w:after="0" w:line="240" w:lineRule="auto"/>
              <w:rPr>
                <w:b/>
                <w:sz w:val="24"/>
                <w:szCs w:val="24"/>
              </w:rPr>
            </w:pPr>
            <w:r w:rsidRPr="00CD6B7F">
              <w:rPr>
                <w:b/>
                <w:sz w:val="24"/>
                <w:szCs w:val="24"/>
              </w:rPr>
              <w:t>Text Dependent Questions</w:t>
            </w:r>
          </w:p>
        </w:tc>
        <w:tc>
          <w:tcPr>
            <w:tcW w:w="6799" w:type="dxa"/>
          </w:tcPr>
          <w:p w14:paraId="515F8E5D" w14:textId="77777777" w:rsidR="00CD6B7F" w:rsidRPr="00CD6B7F" w:rsidRDefault="00CD6B7F" w:rsidP="005B6C42">
            <w:pPr>
              <w:spacing w:after="0" w:line="240" w:lineRule="auto"/>
              <w:rPr>
                <w:b/>
                <w:sz w:val="24"/>
                <w:szCs w:val="24"/>
              </w:rPr>
            </w:pPr>
            <w:r w:rsidRPr="00CD6B7F">
              <w:rPr>
                <w:b/>
                <w:sz w:val="24"/>
                <w:szCs w:val="24"/>
              </w:rPr>
              <w:t>Answers</w:t>
            </w:r>
          </w:p>
        </w:tc>
      </w:tr>
      <w:tr w:rsidR="009E6791" w:rsidRPr="00CD6B7F" w14:paraId="25970994" w14:textId="77777777">
        <w:trPr>
          <w:trHeight w:val="147"/>
        </w:trPr>
        <w:tc>
          <w:tcPr>
            <w:tcW w:w="6449" w:type="dxa"/>
            <w:shd w:val="clear" w:color="auto" w:fill="595959" w:themeFill="text1" w:themeFillTint="A6"/>
          </w:tcPr>
          <w:p w14:paraId="5238B046" w14:textId="77777777" w:rsidR="009E6791" w:rsidRPr="009E6791" w:rsidRDefault="009E6791" w:rsidP="009E6791">
            <w:pPr>
              <w:spacing w:after="0" w:line="240" w:lineRule="auto"/>
              <w:jc w:val="center"/>
              <w:rPr>
                <w:b/>
                <w:sz w:val="24"/>
                <w:szCs w:val="24"/>
              </w:rPr>
            </w:pPr>
            <w:r w:rsidRPr="009E6791">
              <w:rPr>
                <w:b/>
                <w:sz w:val="24"/>
                <w:szCs w:val="24"/>
              </w:rPr>
              <w:t>Pages 122-123</w:t>
            </w:r>
          </w:p>
        </w:tc>
        <w:tc>
          <w:tcPr>
            <w:tcW w:w="6799" w:type="dxa"/>
            <w:shd w:val="clear" w:color="auto" w:fill="595959" w:themeFill="text1" w:themeFillTint="A6"/>
          </w:tcPr>
          <w:p w14:paraId="63CF5FB2" w14:textId="77777777" w:rsidR="009E6791" w:rsidRDefault="009E6791" w:rsidP="005B6C42">
            <w:pPr>
              <w:spacing w:after="0" w:line="240" w:lineRule="auto"/>
              <w:rPr>
                <w:sz w:val="24"/>
                <w:szCs w:val="24"/>
              </w:rPr>
            </w:pPr>
          </w:p>
        </w:tc>
      </w:tr>
      <w:tr w:rsidR="00CD6B7F" w:rsidRPr="00CD6B7F" w14:paraId="762C8352" w14:textId="77777777">
        <w:trPr>
          <w:trHeight w:val="147"/>
        </w:trPr>
        <w:tc>
          <w:tcPr>
            <w:tcW w:w="6449" w:type="dxa"/>
          </w:tcPr>
          <w:p w14:paraId="2E574B68" w14:textId="77777777" w:rsidR="009E6791" w:rsidRPr="00CD6B7F" w:rsidRDefault="009E6791" w:rsidP="006711C2">
            <w:pPr>
              <w:spacing w:after="0" w:line="240" w:lineRule="auto"/>
              <w:rPr>
                <w:sz w:val="24"/>
                <w:szCs w:val="24"/>
              </w:rPr>
            </w:pPr>
            <w:r>
              <w:rPr>
                <w:sz w:val="24"/>
                <w:szCs w:val="24"/>
              </w:rPr>
              <w:t>Elizabeth wanted a pet. Her parents gave her a cactus. Looking at the illustration</w:t>
            </w:r>
            <w:r w:rsidR="00FD490E">
              <w:rPr>
                <w:sz w:val="24"/>
                <w:szCs w:val="24"/>
              </w:rPr>
              <w:t xml:space="preserve"> on page 122, describe a cactus plant.</w:t>
            </w:r>
            <w:r w:rsidR="00044DD5">
              <w:rPr>
                <w:sz w:val="24"/>
                <w:szCs w:val="24"/>
              </w:rPr>
              <w:t xml:space="preserve">  What does </w:t>
            </w:r>
            <w:r w:rsidR="00044DD5" w:rsidRPr="00044DD5">
              <w:rPr>
                <w:b/>
                <w:sz w:val="24"/>
                <w:szCs w:val="24"/>
              </w:rPr>
              <w:t>challenge</w:t>
            </w:r>
            <w:r w:rsidR="00044DD5">
              <w:rPr>
                <w:sz w:val="24"/>
                <w:szCs w:val="24"/>
              </w:rPr>
              <w:t xml:space="preserve"> mean as it is used on page 122? </w:t>
            </w:r>
            <w:r>
              <w:rPr>
                <w:sz w:val="24"/>
                <w:szCs w:val="24"/>
              </w:rPr>
              <w:t xml:space="preserve"> How was snuggling the plant a “</w:t>
            </w:r>
            <w:r w:rsidRPr="00051E37">
              <w:rPr>
                <w:b/>
                <w:sz w:val="24"/>
                <w:szCs w:val="24"/>
              </w:rPr>
              <w:t>challenge</w:t>
            </w:r>
            <w:r>
              <w:rPr>
                <w:sz w:val="24"/>
                <w:szCs w:val="24"/>
              </w:rPr>
              <w:t xml:space="preserve">” for Elizabeth? </w:t>
            </w:r>
          </w:p>
        </w:tc>
        <w:tc>
          <w:tcPr>
            <w:tcW w:w="6799" w:type="dxa"/>
          </w:tcPr>
          <w:p w14:paraId="65F4AA0C" w14:textId="77777777" w:rsidR="00292447" w:rsidRPr="00CD6B7F" w:rsidRDefault="00292447" w:rsidP="003B75FF">
            <w:pPr>
              <w:spacing w:after="0" w:line="240" w:lineRule="auto"/>
              <w:rPr>
                <w:sz w:val="24"/>
                <w:szCs w:val="24"/>
              </w:rPr>
            </w:pPr>
            <w:r>
              <w:rPr>
                <w:sz w:val="24"/>
                <w:szCs w:val="24"/>
              </w:rPr>
              <w:t xml:space="preserve"> </w:t>
            </w:r>
            <w:r w:rsidR="003B75FF">
              <w:rPr>
                <w:sz w:val="24"/>
                <w:szCs w:val="24"/>
              </w:rPr>
              <w:t>The cactu</w:t>
            </w:r>
            <w:r w:rsidR="00146840">
              <w:rPr>
                <w:sz w:val="24"/>
                <w:szCs w:val="24"/>
              </w:rPr>
              <w:t xml:space="preserve">s has thorns on it that prick. </w:t>
            </w:r>
            <w:r w:rsidR="00146840" w:rsidRPr="00C82F4A">
              <w:rPr>
                <w:sz w:val="24"/>
                <w:szCs w:val="24"/>
              </w:rPr>
              <w:t>If something is a challenge, then it is difficult to do. Snuggling the plant is</w:t>
            </w:r>
            <w:r w:rsidR="003B75FF">
              <w:rPr>
                <w:sz w:val="24"/>
                <w:szCs w:val="24"/>
              </w:rPr>
              <w:t xml:space="preserve"> a challenge because if she tried to get close to it, it will stick her. </w:t>
            </w:r>
          </w:p>
        </w:tc>
      </w:tr>
      <w:tr w:rsidR="00CD6B7F" w:rsidRPr="00CD6B7F" w14:paraId="466585FF" w14:textId="77777777">
        <w:trPr>
          <w:trHeight w:val="147"/>
        </w:trPr>
        <w:tc>
          <w:tcPr>
            <w:tcW w:w="6449" w:type="dxa"/>
            <w:shd w:val="clear" w:color="auto" w:fill="595959" w:themeFill="text1" w:themeFillTint="A6"/>
          </w:tcPr>
          <w:p w14:paraId="24B6CF63" w14:textId="77777777" w:rsidR="00134CC7" w:rsidRPr="00CD6B7F" w:rsidRDefault="009E6791" w:rsidP="009E6791">
            <w:pPr>
              <w:spacing w:after="0" w:line="240" w:lineRule="auto"/>
              <w:jc w:val="center"/>
              <w:rPr>
                <w:sz w:val="24"/>
                <w:szCs w:val="24"/>
              </w:rPr>
            </w:pPr>
            <w:r w:rsidRPr="009E6791">
              <w:rPr>
                <w:b/>
                <w:sz w:val="24"/>
                <w:szCs w:val="24"/>
              </w:rPr>
              <w:t>Pages 124-125</w:t>
            </w:r>
          </w:p>
        </w:tc>
        <w:tc>
          <w:tcPr>
            <w:tcW w:w="6799" w:type="dxa"/>
            <w:shd w:val="clear" w:color="auto" w:fill="595959" w:themeFill="text1" w:themeFillTint="A6"/>
          </w:tcPr>
          <w:p w14:paraId="143EC057" w14:textId="77777777" w:rsidR="00CD6B7F" w:rsidRPr="00CD6B7F" w:rsidRDefault="00CD6B7F" w:rsidP="009E6791">
            <w:pPr>
              <w:spacing w:after="0" w:line="240" w:lineRule="auto"/>
              <w:rPr>
                <w:sz w:val="24"/>
                <w:szCs w:val="24"/>
              </w:rPr>
            </w:pPr>
          </w:p>
        </w:tc>
      </w:tr>
      <w:tr w:rsidR="009E6791" w:rsidRPr="00CD6B7F" w14:paraId="1CA95D24" w14:textId="77777777">
        <w:trPr>
          <w:trHeight w:val="147"/>
        </w:trPr>
        <w:tc>
          <w:tcPr>
            <w:tcW w:w="6449" w:type="dxa"/>
          </w:tcPr>
          <w:p w14:paraId="3FD270E9" w14:textId="77777777" w:rsidR="009E6791" w:rsidRDefault="003B75FF" w:rsidP="005B6C42">
            <w:pPr>
              <w:spacing w:after="0" w:line="240" w:lineRule="auto"/>
              <w:rPr>
                <w:sz w:val="24"/>
                <w:szCs w:val="24"/>
              </w:rPr>
            </w:pPr>
            <w:r>
              <w:rPr>
                <w:sz w:val="24"/>
                <w:szCs w:val="24"/>
              </w:rPr>
              <w:t xml:space="preserve">What is the first step in Elizabeth’s plan to change her parents mind about letting her have a pet? </w:t>
            </w:r>
          </w:p>
        </w:tc>
        <w:tc>
          <w:tcPr>
            <w:tcW w:w="6799" w:type="dxa"/>
          </w:tcPr>
          <w:p w14:paraId="07427C5B" w14:textId="77777777" w:rsidR="003B75FF" w:rsidRPr="00CD6B7F" w:rsidRDefault="00835BC0" w:rsidP="003B75FF">
            <w:pPr>
              <w:spacing w:after="0" w:line="240" w:lineRule="auto"/>
              <w:rPr>
                <w:sz w:val="24"/>
                <w:szCs w:val="24"/>
              </w:rPr>
            </w:pPr>
            <w:r>
              <w:rPr>
                <w:sz w:val="24"/>
                <w:szCs w:val="24"/>
              </w:rPr>
              <w:t>Her first step was surprising her parents by waking them up in the middle of the night and asking for a horse.</w:t>
            </w:r>
          </w:p>
        </w:tc>
      </w:tr>
      <w:tr w:rsidR="00CD6B7F" w:rsidRPr="00CD6B7F" w14:paraId="6FEBA1AD" w14:textId="77777777">
        <w:trPr>
          <w:trHeight w:val="147"/>
        </w:trPr>
        <w:tc>
          <w:tcPr>
            <w:tcW w:w="6449" w:type="dxa"/>
          </w:tcPr>
          <w:p w14:paraId="2866FCC1" w14:textId="77777777" w:rsidR="00177848" w:rsidRPr="00146840" w:rsidRDefault="00051E37" w:rsidP="00FD490E">
            <w:pPr>
              <w:spacing w:after="0" w:line="240" w:lineRule="auto"/>
              <w:rPr>
                <w:sz w:val="24"/>
                <w:szCs w:val="24"/>
              </w:rPr>
            </w:pPr>
            <w:r>
              <w:rPr>
                <w:sz w:val="24"/>
                <w:szCs w:val="24"/>
              </w:rPr>
              <w:t xml:space="preserve">What does the author mean when he </w:t>
            </w:r>
            <w:r w:rsidR="00FD490E">
              <w:rPr>
                <w:sz w:val="24"/>
                <w:szCs w:val="24"/>
              </w:rPr>
              <w:t>writes,</w:t>
            </w:r>
            <w:r>
              <w:rPr>
                <w:sz w:val="24"/>
                <w:szCs w:val="24"/>
              </w:rPr>
              <w:t xml:space="preserve"> “</w:t>
            </w:r>
            <w:r w:rsidRPr="00051E37">
              <w:rPr>
                <w:b/>
                <w:sz w:val="24"/>
                <w:szCs w:val="24"/>
              </w:rPr>
              <w:t>Scratch</w:t>
            </w:r>
            <w:r>
              <w:rPr>
                <w:sz w:val="24"/>
                <w:szCs w:val="24"/>
              </w:rPr>
              <w:t xml:space="preserve"> the horse”</w:t>
            </w:r>
            <w:r w:rsidR="002A7772">
              <w:rPr>
                <w:sz w:val="24"/>
                <w:szCs w:val="24"/>
              </w:rPr>
              <w:t>?</w:t>
            </w:r>
            <w:r w:rsidR="00405ADE">
              <w:rPr>
                <w:sz w:val="24"/>
                <w:szCs w:val="24"/>
              </w:rPr>
              <w:t xml:space="preserve">  In your own words, how would you describe the way in which </w:t>
            </w:r>
            <w:r w:rsidR="00405ADE" w:rsidRPr="00146840">
              <w:rPr>
                <w:b/>
                <w:sz w:val="24"/>
                <w:szCs w:val="24"/>
              </w:rPr>
              <w:t>scratch</w:t>
            </w:r>
            <w:r w:rsidR="00405ADE">
              <w:rPr>
                <w:sz w:val="24"/>
                <w:szCs w:val="24"/>
              </w:rPr>
              <w:t xml:space="preserve"> is used in this sentence?</w:t>
            </w:r>
            <w:r w:rsidR="00146840">
              <w:rPr>
                <w:sz w:val="24"/>
                <w:szCs w:val="24"/>
              </w:rPr>
              <w:t xml:space="preserve"> Can you think of another way the word </w:t>
            </w:r>
            <w:r w:rsidR="00146840">
              <w:rPr>
                <w:b/>
                <w:sz w:val="24"/>
                <w:szCs w:val="24"/>
              </w:rPr>
              <w:t>scratch</w:t>
            </w:r>
            <w:r w:rsidR="00146840">
              <w:rPr>
                <w:sz w:val="24"/>
                <w:szCs w:val="24"/>
              </w:rPr>
              <w:t xml:space="preserve"> can be used?</w:t>
            </w:r>
          </w:p>
        </w:tc>
        <w:tc>
          <w:tcPr>
            <w:tcW w:w="6799" w:type="dxa"/>
          </w:tcPr>
          <w:p w14:paraId="11FB4751" w14:textId="77777777" w:rsidR="00CD6B7F" w:rsidRPr="00CD6B7F" w:rsidRDefault="00835BC0" w:rsidP="005B6C42">
            <w:pPr>
              <w:spacing w:after="0" w:line="240" w:lineRule="auto"/>
              <w:rPr>
                <w:sz w:val="24"/>
                <w:szCs w:val="24"/>
              </w:rPr>
            </w:pPr>
            <w:r>
              <w:rPr>
                <w:sz w:val="24"/>
                <w:szCs w:val="24"/>
              </w:rPr>
              <w:t>Elizabeth has a plan and once her parents refuse the horse (step one), she scratches it off of her list of optional pets (plan).</w:t>
            </w:r>
          </w:p>
        </w:tc>
      </w:tr>
      <w:tr w:rsidR="009E6791" w:rsidRPr="00CD6B7F" w14:paraId="57C6CC60" w14:textId="77777777">
        <w:trPr>
          <w:trHeight w:val="147"/>
        </w:trPr>
        <w:tc>
          <w:tcPr>
            <w:tcW w:w="6449" w:type="dxa"/>
            <w:shd w:val="clear" w:color="auto" w:fill="595959" w:themeFill="text1" w:themeFillTint="A6"/>
          </w:tcPr>
          <w:p w14:paraId="3DA64CFA" w14:textId="77777777" w:rsidR="009E6791" w:rsidRPr="00C24D3D" w:rsidRDefault="00C24D3D" w:rsidP="00C24D3D">
            <w:pPr>
              <w:spacing w:after="0" w:line="240" w:lineRule="auto"/>
              <w:jc w:val="center"/>
              <w:rPr>
                <w:b/>
                <w:sz w:val="24"/>
                <w:szCs w:val="24"/>
              </w:rPr>
            </w:pPr>
            <w:r w:rsidRPr="00C24D3D">
              <w:rPr>
                <w:b/>
                <w:sz w:val="24"/>
                <w:szCs w:val="24"/>
              </w:rPr>
              <w:t>Pages 126 -127</w:t>
            </w:r>
          </w:p>
        </w:tc>
        <w:tc>
          <w:tcPr>
            <w:tcW w:w="6799" w:type="dxa"/>
            <w:shd w:val="clear" w:color="auto" w:fill="595959" w:themeFill="text1" w:themeFillTint="A6"/>
          </w:tcPr>
          <w:p w14:paraId="2FE3F8A6" w14:textId="77777777" w:rsidR="009E6791" w:rsidRPr="009E6791" w:rsidRDefault="009E6791" w:rsidP="005B6C42">
            <w:pPr>
              <w:spacing w:after="0" w:line="240" w:lineRule="auto"/>
              <w:rPr>
                <w:sz w:val="24"/>
                <w:szCs w:val="24"/>
              </w:rPr>
            </w:pPr>
          </w:p>
        </w:tc>
      </w:tr>
      <w:tr w:rsidR="00CD6B7F" w:rsidRPr="00CD6B7F" w14:paraId="53C71EB6" w14:textId="77777777">
        <w:trPr>
          <w:trHeight w:val="147"/>
        </w:trPr>
        <w:tc>
          <w:tcPr>
            <w:tcW w:w="6449" w:type="dxa"/>
          </w:tcPr>
          <w:p w14:paraId="009B5113" w14:textId="77777777" w:rsidR="00177848" w:rsidRPr="00CD6B7F" w:rsidRDefault="00FD490E" w:rsidP="00FD490E">
            <w:pPr>
              <w:spacing w:after="0" w:line="240" w:lineRule="auto"/>
              <w:rPr>
                <w:sz w:val="24"/>
                <w:szCs w:val="24"/>
              </w:rPr>
            </w:pPr>
            <w:r>
              <w:rPr>
                <w:sz w:val="24"/>
                <w:szCs w:val="24"/>
              </w:rPr>
              <w:t>How does</w:t>
            </w:r>
            <w:r w:rsidR="000644D8">
              <w:rPr>
                <w:sz w:val="24"/>
                <w:szCs w:val="24"/>
              </w:rPr>
              <w:t xml:space="preserve"> the illustration </w:t>
            </w:r>
            <w:r>
              <w:rPr>
                <w:sz w:val="24"/>
                <w:szCs w:val="24"/>
              </w:rPr>
              <w:t xml:space="preserve">in the lower right-hand corner on page 126 </w:t>
            </w:r>
            <w:r w:rsidR="00835BC0">
              <w:rPr>
                <w:sz w:val="24"/>
                <w:szCs w:val="24"/>
              </w:rPr>
              <w:t xml:space="preserve">show </w:t>
            </w:r>
            <w:r>
              <w:rPr>
                <w:sz w:val="24"/>
                <w:szCs w:val="24"/>
              </w:rPr>
              <w:t xml:space="preserve">how Elizabeth’s parents view her as a pet </w:t>
            </w:r>
            <w:r>
              <w:rPr>
                <w:sz w:val="24"/>
                <w:szCs w:val="24"/>
              </w:rPr>
              <w:lastRenderedPageBreak/>
              <w:t>owner? How does this picture differ from the one on the top of the page? Why might the author have used these two pictures?</w:t>
            </w:r>
          </w:p>
        </w:tc>
        <w:tc>
          <w:tcPr>
            <w:tcW w:w="6799" w:type="dxa"/>
          </w:tcPr>
          <w:p w14:paraId="61820358" w14:textId="77777777" w:rsidR="00CD6B7F" w:rsidRPr="00CD6B7F" w:rsidRDefault="00FD490E" w:rsidP="00FD490E">
            <w:pPr>
              <w:spacing w:after="0" w:line="240" w:lineRule="auto"/>
              <w:rPr>
                <w:sz w:val="24"/>
                <w:szCs w:val="24"/>
              </w:rPr>
            </w:pPr>
            <w:r>
              <w:rPr>
                <w:sz w:val="24"/>
                <w:szCs w:val="24"/>
              </w:rPr>
              <w:lastRenderedPageBreak/>
              <w:t xml:space="preserve">The bottom picture shows her as being irresponsible. </w:t>
            </w:r>
            <w:r w:rsidR="003B75FF">
              <w:rPr>
                <w:sz w:val="24"/>
                <w:szCs w:val="24"/>
              </w:rPr>
              <w:t xml:space="preserve">She is not going to clean up after her dog. </w:t>
            </w:r>
            <w:r w:rsidR="00835BC0">
              <w:rPr>
                <w:sz w:val="24"/>
                <w:szCs w:val="24"/>
              </w:rPr>
              <w:t xml:space="preserve"> </w:t>
            </w:r>
            <w:r w:rsidR="003B75FF">
              <w:rPr>
                <w:sz w:val="24"/>
                <w:szCs w:val="24"/>
              </w:rPr>
              <w:t xml:space="preserve">She will only want to play instead </w:t>
            </w:r>
            <w:r w:rsidR="003B75FF">
              <w:rPr>
                <w:sz w:val="24"/>
                <w:szCs w:val="24"/>
              </w:rPr>
              <w:lastRenderedPageBreak/>
              <w:t xml:space="preserve">of taking care of the animal. </w:t>
            </w:r>
            <w:r>
              <w:rPr>
                <w:sz w:val="24"/>
                <w:szCs w:val="24"/>
              </w:rPr>
              <w:t>This is different than the picture on the top of the page, which shows her all dressed up and ready for a dog. These two pictures show the difference in what Elizabeth thinks and what her parents think.</w:t>
            </w:r>
          </w:p>
        </w:tc>
      </w:tr>
      <w:tr w:rsidR="00CD6B7F" w:rsidRPr="00CD6B7F" w14:paraId="550C1B3C" w14:textId="77777777">
        <w:trPr>
          <w:trHeight w:val="269"/>
        </w:trPr>
        <w:tc>
          <w:tcPr>
            <w:tcW w:w="6449" w:type="dxa"/>
            <w:shd w:val="clear" w:color="auto" w:fill="595959" w:themeFill="text1" w:themeFillTint="A6"/>
          </w:tcPr>
          <w:p w14:paraId="18F205F5" w14:textId="77777777" w:rsidR="00CD6B7F" w:rsidRPr="000644D8" w:rsidRDefault="00992202" w:rsidP="00992202">
            <w:pPr>
              <w:spacing w:after="0" w:line="240" w:lineRule="auto"/>
              <w:jc w:val="center"/>
              <w:rPr>
                <w:b/>
                <w:sz w:val="24"/>
                <w:szCs w:val="24"/>
              </w:rPr>
            </w:pPr>
            <w:r w:rsidRPr="000644D8">
              <w:rPr>
                <w:b/>
                <w:sz w:val="24"/>
                <w:szCs w:val="24"/>
              </w:rPr>
              <w:lastRenderedPageBreak/>
              <w:t>Pages 128-129</w:t>
            </w:r>
          </w:p>
        </w:tc>
        <w:tc>
          <w:tcPr>
            <w:tcW w:w="6799" w:type="dxa"/>
            <w:shd w:val="clear" w:color="auto" w:fill="595959" w:themeFill="text1" w:themeFillTint="A6"/>
          </w:tcPr>
          <w:p w14:paraId="17DB59AE" w14:textId="77777777" w:rsidR="00CD6B7F" w:rsidRPr="00CD6B7F" w:rsidRDefault="00CD6B7F" w:rsidP="009E6791">
            <w:pPr>
              <w:spacing w:after="0" w:line="240" w:lineRule="auto"/>
              <w:rPr>
                <w:sz w:val="24"/>
                <w:szCs w:val="24"/>
              </w:rPr>
            </w:pPr>
          </w:p>
        </w:tc>
      </w:tr>
      <w:tr w:rsidR="00CD6B7F" w:rsidRPr="00CD6B7F" w14:paraId="1495AD2D" w14:textId="77777777">
        <w:trPr>
          <w:trHeight w:val="458"/>
        </w:trPr>
        <w:tc>
          <w:tcPr>
            <w:tcW w:w="6449" w:type="dxa"/>
          </w:tcPr>
          <w:p w14:paraId="4C7DC163" w14:textId="77777777" w:rsidR="00A8065B" w:rsidRPr="00F23738" w:rsidRDefault="00FD490E" w:rsidP="00F23738">
            <w:pPr>
              <w:spacing w:after="0" w:line="240" w:lineRule="auto"/>
              <w:rPr>
                <w:sz w:val="24"/>
                <w:szCs w:val="24"/>
              </w:rPr>
            </w:pPr>
            <w:r>
              <w:rPr>
                <w:sz w:val="24"/>
                <w:szCs w:val="24"/>
              </w:rPr>
              <w:t>In your own words, s</w:t>
            </w:r>
            <w:r w:rsidR="006444D5">
              <w:rPr>
                <w:sz w:val="24"/>
                <w:szCs w:val="24"/>
              </w:rPr>
              <w:t>ummarize the steps Elizabeth has taken</w:t>
            </w:r>
            <w:r w:rsidR="00835BC0">
              <w:rPr>
                <w:sz w:val="24"/>
                <w:szCs w:val="24"/>
              </w:rPr>
              <w:t xml:space="preserve"> in her plan</w:t>
            </w:r>
            <w:r w:rsidR="006444D5">
              <w:rPr>
                <w:sz w:val="24"/>
                <w:szCs w:val="24"/>
              </w:rPr>
              <w:t xml:space="preserve"> to change her </w:t>
            </w:r>
            <w:r w:rsidR="002A7772">
              <w:rPr>
                <w:sz w:val="24"/>
                <w:szCs w:val="24"/>
              </w:rPr>
              <w:t>parents’ minds thus far</w:t>
            </w:r>
            <w:r>
              <w:rPr>
                <w:sz w:val="24"/>
                <w:szCs w:val="24"/>
              </w:rPr>
              <w:t xml:space="preserve"> (through page 129)</w:t>
            </w:r>
            <w:r w:rsidR="002A7772">
              <w:rPr>
                <w:sz w:val="24"/>
                <w:szCs w:val="24"/>
              </w:rPr>
              <w:t>?</w:t>
            </w:r>
          </w:p>
          <w:p w14:paraId="0F70BEB8" w14:textId="77777777" w:rsidR="002A7772" w:rsidRPr="00CD6B7F" w:rsidRDefault="00F64B58" w:rsidP="002A7772">
            <w:pPr>
              <w:spacing w:after="0" w:line="240" w:lineRule="auto"/>
              <w:jc w:val="right"/>
              <w:rPr>
                <w:sz w:val="24"/>
                <w:szCs w:val="24"/>
              </w:rPr>
            </w:pPr>
            <w:r>
              <w:rPr>
                <w:noProof/>
                <w:sz w:val="24"/>
                <w:szCs w:val="24"/>
              </w:rPr>
              <w:pict w14:anchorId="3BBD91C4">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 o:spid="_x0000_s1026" type="#_x0000_t13" style="position:absolute;left:0;text-align:left;margin-left:160pt;margin-top:5.45pt;width:14.85pt;height:3.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" adj="19018" fillcolor="#4f81bd [3204]" strokecolor="#243f60 [1604]" strokeweight="2pt">
                  <v:path arrowok="t"/>
                </v:shape>
              </w:pict>
            </w:r>
            <w:r w:rsidR="002A7772" w:rsidRPr="002A7772">
              <w:rPr>
                <w:b/>
                <w:sz w:val="24"/>
                <w:szCs w:val="24"/>
              </w:rPr>
              <w:t>(Note: Bullet 2</w:t>
            </w:r>
            <w:r w:rsidR="002A7772">
              <w:rPr>
                <w:sz w:val="24"/>
                <w:szCs w:val="24"/>
              </w:rPr>
              <w:t>)</w:t>
            </w:r>
          </w:p>
        </w:tc>
        <w:tc>
          <w:tcPr>
            <w:tcW w:w="6799" w:type="dxa"/>
          </w:tcPr>
          <w:p w14:paraId="735164D1" w14:textId="77777777" w:rsidR="00CD6B7F" w:rsidRPr="00CD6B7F" w:rsidRDefault="00A8065B" w:rsidP="00BF5746">
            <w:pPr>
              <w:spacing w:after="0" w:line="240" w:lineRule="auto"/>
              <w:rPr>
                <w:sz w:val="24"/>
                <w:szCs w:val="24"/>
              </w:rPr>
            </w:pPr>
            <w:r>
              <w:rPr>
                <w:sz w:val="24"/>
                <w:szCs w:val="24"/>
              </w:rPr>
              <w:t>First she wakes them up in the middle of the night and ask</w:t>
            </w:r>
            <w:r w:rsidR="00835BC0">
              <w:rPr>
                <w:sz w:val="24"/>
                <w:szCs w:val="24"/>
              </w:rPr>
              <w:t>s</w:t>
            </w:r>
            <w:r>
              <w:rPr>
                <w:sz w:val="24"/>
                <w:szCs w:val="24"/>
              </w:rPr>
              <w:t xml:space="preserve"> them for a horse</w:t>
            </w:r>
            <w:r w:rsidR="00835BC0">
              <w:rPr>
                <w:sz w:val="24"/>
                <w:szCs w:val="24"/>
              </w:rPr>
              <w:t>;</w:t>
            </w:r>
            <w:r>
              <w:rPr>
                <w:sz w:val="24"/>
                <w:szCs w:val="24"/>
              </w:rPr>
              <w:t xml:space="preserve"> next she c</w:t>
            </w:r>
            <w:r w:rsidR="00835BC0">
              <w:rPr>
                <w:sz w:val="24"/>
                <w:szCs w:val="24"/>
              </w:rPr>
              <w:t>atches them off guard and asks</w:t>
            </w:r>
            <w:r>
              <w:rPr>
                <w:sz w:val="24"/>
                <w:szCs w:val="24"/>
              </w:rPr>
              <w:t xml:space="preserve"> them for a dog.  Then she wa</w:t>
            </w:r>
            <w:r w:rsidR="00835BC0">
              <w:rPr>
                <w:sz w:val="24"/>
                <w:szCs w:val="24"/>
              </w:rPr>
              <w:t>its until after they have eat</w:t>
            </w:r>
            <w:r w:rsidR="00BF5746">
              <w:rPr>
                <w:sz w:val="24"/>
                <w:szCs w:val="24"/>
              </w:rPr>
              <w:t>en</w:t>
            </w:r>
            <w:r>
              <w:rPr>
                <w:sz w:val="24"/>
                <w:szCs w:val="24"/>
              </w:rPr>
              <w:t xml:space="preserve"> dinner and ask for a cat. </w:t>
            </w:r>
            <w:r w:rsidR="00992202">
              <w:rPr>
                <w:sz w:val="24"/>
                <w:szCs w:val="24"/>
              </w:rPr>
              <w:t xml:space="preserve"> </w:t>
            </w:r>
          </w:p>
        </w:tc>
      </w:tr>
      <w:tr w:rsidR="00992202" w:rsidRPr="00CD6B7F" w14:paraId="44621F32" w14:textId="77777777" w:rsidTr="00F23738">
        <w:trPr>
          <w:trHeight w:val="683"/>
        </w:trPr>
        <w:tc>
          <w:tcPr>
            <w:tcW w:w="6449" w:type="dxa"/>
          </w:tcPr>
          <w:p w14:paraId="4D214594" w14:textId="77777777" w:rsidR="00992202" w:rsidRDefault="006444D5" w:rsidP="00A8065B">
            <w:pPr>
              <w:spacing w:after="0" w:line="240" w:lineRule="auto"/>
              <w:rPr>
                <w:sz w:val="24"/>
                <w:szCs w:val="24"/>
              </w:rPr>
            </w:pPr>
            <w:r>
              <w:rPr>
                <w:sz w:val="24"/>
                <w:szCs w:val="24"/>
              </w:rPr>
              <w:t>How is the author</w:t>
            </w:r>
            <w:r w:rsidR="00A8065B">
              <w:rPr>
                <w:sz w:val="24"/>
                <w:szCs w:val="24"/>
              </w:rPr>
              <w:t xml:space="preserve">’s </w:t>
            </w:r>
            <w:r>
              <w:rPr>
                <w:sz w:val="24"/>
                <w:szCs w:val="24"/>
              </w:rPr>
              <w:t xml:space="preserve">use of the word </w:t>
            </w:r>
            <w:r w:rsidRPr="00A8065B">
              <w:rPr>
                <w:b/>
                <w:sz w:val="24"/>
                <w:szCs w:val="24"/>
              </w:rPr>
              <w:t>scratch</w:t>
            </w:r>
            <w:r>
              <w:rPr>
                <w:sz w:val="24"/>
                <w:szCs w:val="24"/>
              </w:rPr>
              <w:t xml:space="preserve"> on page 125 different from </w:t>
            </w:r>
            <w:r w:rsidR="002A7772">
              <w:rPr>
                <w:sz w:val="24"/>
                <w:szCs w:val="24"/>
              </w:rPr>
              <w:t>the way</w:t>
            </w:r>
            <w:r w:rsidR="00A8065B">
              <w:rPr>
                <w:sz w:val="24"/>
                <w:szCs w:val="24"/>
              </w:rPr>
              <w:t xml:space="preserve"> </w:t>
            </w:r>
            <w:r w:rsidR="00A8065B" w:rsidRPr="00A8065B">
              <w:rPr>
                <w:b/>
                <w:sz w:val="24"/>
                <w:szCs w:val="24"/>
              </w:rPr>
              <w:t>scratch</w:t>
            </w:r>
            <w:r w:rsidR="002A7772">
              <w:rPr>
                <w:sz w:val="24"/>
                <w:szCs w:val="24"/>
              </w:rPr>
              <w:t xml:space="preserve"> </w:t>
            </w:r>
            <w:r w:rsidR="00A8065B">
              <w:rPr>
                <w:sz w:val="24"/>
                <w:szCs w:val="24"/>
              </w:rPr>
              <w:t>is used on page 129?</w:t>
            </w:r>
          </w:p>
        </w:tc>
        <w:tc>
          <w:tcPr>
            <w:tcW w:w="6799" w:type="dxa"/>
          </w:tcPr>
          <w:p w14:paraId="10771B61" w14:textId="77777777" w:rsidR="006444D5" w:rsidRDefault="006444D5" w:rsidP="005B6C42">
            <w:pPr>
              <w:spacing w:after="0" w:line="240" w:lineRule="auto"/>
              <w:rPr>
                <w:sz w:val="24"/>
                <w:szCs w:val="24"/>
              </w:rPr>
            </w:pPr>
            <w:r>
              <w:rPr>
                <w:sz w:val="24"/>
                <w:szCs w:val="24"/>
              </w:rPr>
              <w:t>On page 125 scratch means to eliminate and item from a list. On page 129 scratch means to cut or scrap</w:t>
            </w:r>
            <w:r w:rsidR="00BF5746">
              <w:rPr>
                <w:sz w:val="24"/>
                <w:szCs w:val="24"/>
              </w:rPr>
              <w:t>e</w:t>
            </w:r>
            <w:r>
              <w:rPr>
                <w:sz w:val="24"/>
                <w:szCs w:val="24"/>
              </w:rPr>
              <w:t xml:space="preserve">. </w:t>
            </w:r>
          </w:p>
        </w:tc>
      </w:tr>
      <w:tr w:rsidR="00992202" w:rsidRPr="00CD6B7F" w14:paraId="5A94E2E5" w14:textId="77777777">
        <w:trPr>
          <w:trHeight w:val="143"/>
        </w:trPr>
        <w:tc>
          <w:tcPr>
            <w:tcW w:w="6449" w:type="dxa"/>
            <w:shd w:val="clear" w:color="auto" w:fill="595959" w:themeFill="text1" w:themeFillTint="A6"/>
          </w:tcPr>
          <w:p w14:paraId="03539B88" w14:textId="77777777" w:rsidR="00992202" w:rsidRPr="000644D8" w:rsidRDefault="00992202" w:rsidP="000644D8">
            <w:pPr>
              <w:spacing w:after="0" w:line="240" w:lineRule="auto"/>
              <w:jc w:val="center"/>
              <w:rPr>
                <w:b/>
                <w:sz w:val="24"/>
                <w:szCs w:val="24"/>
              </w:rPr>
            </w:pPr>
            <w:r w:rsidRPr="000644D8">
              <w:rPr>
                <w:b/>
                <w:sz w:val="24"/>
                <w:szCs w:val="24"/>
              </w:rPr>
              <w:t>Pages 130- 131</w:t>
            </w:r>
          </w:p>
        </w:tc>
        <w:tc>
          <w:tcPr>
            <w:tcW w:w="6799" w:type="dxa"/>
            <w:shd w:val="clear" w:color="auto" w:fill="595959" w:themeFill="text1" w:themeFillTint="A6"/>
          </w:tcPr>
          <w:p w14:paraId="39826621" w14:textId="77777777" w:rsidR="00992202" w:rsidRDefault="00992202" w:rsidP="005B6C42">
            <w:pPr>
              <w:spacing w:after="0" w:line="240" w:lineRule="auto"/>
              <w:rPr>
                <w:sz w:val="24"/>
                <w:szCs w:val="24"/>
              </w:rPr>
            </w:pPr>
          </w:p>
        </w:tc>
      </w:tr>
      <w:tr w:rsidR="00992202" w:rsidRPr="00CD6B7F" w14:paraId="2C8201B6" w14:textId="77777777">
        <w:trPr>
          <w:trHeight w:val="886"/>
        </w:trPr>
        <w:tc>
          <w:tcPr>
            <w:tcW w:w="6449" w:type="dxa"/>
          </w:tcPr>
          <w:p w14:paraId="1CD1530B" w14:textId="77777777" w:rsidR="00992202" w:rsidRDefault="00FD490E" w:rsidP="00FD490E">
            <w:pPr>
              <w:spacing w:after="0" w:line="240" w:lineRule="auto"/>
              <w:rPr>
                <w:sz w:val="24"/>
                <w:szCs w:val="24"/>
              </w:rPr>
            </w:pPr>
            <w:r>
              <w:rPr>
                <w:sz w:val="24"/>
                <w:szCs w:val="24"/>
              </w:rPr>
              <w:t xml:space="preserve">The author titles the next section, </w:t>
            </w:r>
            <w:r w:rsidR="006444D5">
              <w:rPr>
                <w:sz w:val="24"/>
                <w:szCs w:val="24"/>
              </w:rPr>
              <w:t>“Go for B</w:t>
            </w:r>
            <w:r w:rsidR="00992202">
              <w:rPr>
                <w:sz w:val="24"/>
                <w:szCs w:val="24"/>
              </w:rPr>
              <w:t>roke</w:t>
            </w:r>
            <w:r w:rsidR="006444D5">
              <w:rPr>
                <w:sz w:val="24"/>
                <w:szCs w:val="24"/>
              </w:rPr>
              <w:t>”</w:t>
            </w:r>
            <w:r>
              <w:rPr>
                <w:sz w:val="24"/>
                <w:szCs w:val="24"/>
              </w:rPr>
              <w:t xml:space="preserve">. What does this </w:t>
            </w:r>
            <w:r w:rsidR="00BF5746">
              <w:rPr>
                <w:sz w:val="24"/>
                <w:szCs w:val="24"/>
              </w:rPr>
              <w:t>imply</w:t>
            </w:r>
            <w:r w:rsidR="00992202">
              <w:rPr>
                <w:sz w:val="24"/>
                <w:szCs w:val="24"/>
              </w:rPr>
              <w:t xml:space="preserve"> about Elizabeth</w:t>
            </w:r>
            <w:r w:rsidR="00A8065B">
              <w:rPr>
                <w:sz w:val="24"/>
                <w:szCs w:val="24"/>
              </w:rPr>
              <w:t>’s</w:t>
            </w:r>
            <w:r w:rsidR="00992202">
              <w:rPr>
                <w:sz w:val="24"/>
                <w:szCs w:val="24"/>
              </w:rPr>
              <w:t xml:space="preserve"> attitude at this point in the story? </w:t>
            </w:r>
            <w:r w:rsidR="000644D8">
              <w:rPr>
                <w:sz w:val="24"/>
                <w:szCs w:val="24"/>
              </w:rPr>
              <w:t xml:space="preserve">Has </w:t>
            </w:r>
            <w:r w:rsidR="00992202">
              <w:rPr>
                <w:sz w:val="24"/>
                <w:szCs w:val="24"/>
              </w:rPr>
              <w:t>Elizabeth</w:t>
            </w:r>
            <w:r w:rsidR="000644D8">
              <w:rPr>
                <w:sz w:val="24"/>
                <w:szCs w:val="24"/>
              </w:rPr>
              <w:t xml:space="preserve"> been successful in getting the perfect pet? </w:t>
            </w:r>
          </w:p>
        </w:tc>
        <w:tc>
          <w:tcPr>
            <w:tcW w:w="6799" w:type="dxa"/>
          </w:tcPr>
          <w:p w14:paraId="256B9D65" w14:textId="77777777" w:rsidR="00992202" w:rsidRDefault="00044DD5" w:rsidP="00044DD5">
            <w:pPr>
              <w:spacing w:after="0" w:line="240" w:lineRule="auto"/>
              <w:rPr>
                <w:sz w:val="24"/>
                <w:szCs w:val="24"/>
              </w:rPr>
            </w:pPr>
            <w:r>
              <w:rPr>
                <w:sz w:val="24"/>
                <w:szCs w:val="24"/>
              </w:rPr>
              <w:t>Going for broke means to give it everything you’ve got in one big effort.  Elizabeth</w:t>
            </w:r>
            <w:r w:rsidR="00BF5746">
              <w:rPr>
                <w:sz w:val="24"/>
                <w:szCs w:val="24"/>
              </w:rPr>
              <w:t xml:space="preserve"> names every pet she can think of in the hopes that her parents will agree upon one.  Her parents say, “No” to each pet, and Elizabeth feels defeated; </w:t>
            </w:r>
            <w:r w:rsidR="00146840">
              <w:rPr>
                <w:sz w:val="24"/>
                <w:szCs w:val="24"/>
              </w:rPr>
              <w:t xml:space="preserve">so </w:t>
            </w:r>
            <w:r w:rsidR="00BF5746">
              <w:rPr>
                <w:sz w:val="24"/>
                <w:szCs w:val="24"/>
              </w:rPr>
              <w:t xml:space="preserve">she </w:t>
            </w:r>
            <w:r w:rsidR="00146840">
              <w:rPr>
                <w:sz w:val="24"/>
                <w:szCs w:val="24"/>
              </w:rPr>
              <w:t xml:space="preserve">seemingly </w:t>
            </w:r>
            <w:r w:rsidR="00BF5746">
              <w:rPr>
                <w:sz w:val="24"/>
                <w:szCs w:val="24"/>
              </w:rPr>
              <w:t xml:space="preserve">gives up.  </w:t>
            </w:r>
          </w:p>
        </w:tc>
      </w:tr>
      <w:tr w:rsidR="006444D5" w:rsidRPr="00CD6B7F" w14:paraId="0FED9CEB" w14:textId="77777777">
        <w:trPr>
          <w:trHeight w:val="101"/>
        </w:trPr>
        <w:tc>
          <w:tcPr>
            <w:tcW w:w="6449" w:type="dxa"/>
            <w:shd w:val="clear" w:color="auto" w:fill="595959" w:themeFill="text1" w:themeFillTint="A6"/>
          </w:tcPr>
          <w:p w14:paraId="12886AAD" w14:textId="77777777" w:rsidR="006444D5" w:rsidRPr="002A7772" w:rsidRDefault="006444D5" w:rsidP="006444D5">
            <w:pPr>
              <w:spacing w:after="0" w:line="240" w:lineRule="auto"/>
              <w:jc w:val="center"/>
              <w:rPr>
                <w:b/>
                <w:sz w:val="24"/>
                <w:szCs w:val="24"/>
              </w:rPr>
            </w:pPr>
            <w:r w:rsidRPr="002A7772">
              <w:rPr>
                <w:b/>
                <w:sz w:val="24"/>
                <w:szCs w:val="24"/>
              </w:rPr>
              <w:t>Pages 132- 133</w:t>
            </w:r>
          </w:p>
        </w:tc>
        <w:tc>
          <w:tcPr>
            <w:tcW w:w="6799" w:type="dxa"/>
            <w:shd w:val="clear" w:color="auto" w:fill="595959" w:themeFill="text1" w:themeFillTint="A6"/>
          </w:tcPr>
          <w:p w14:paraId="1671343C" w14:textId="77777777" w:rsidR="006444D5" w:rsidRDefault="006444D5" w:rsidP="005B6C42">
            <w:pPr>
              <w:spacing w:after="0" w:line="240" w:lineRule="auto"/>
              <w:rPr>
                <w:sz w:val="24"/>
                <w:szCs w:val="24"/>
              </w:rPr>
            </w:pPr>
          </w:p>
        </w:tc>
      </w:tr>
      <w:tr w:rsidR="00F873DD" w:rsidRPr="00CD6B7F" w14:paraId="6389CAA6" w14:textId="77777777">
        <w:trPr>
          <w:trHeight w:val="710"/>
        </w:trPr>
        <w:tc>
          <w:tcPr>
            <w:tcW w:w="6449" w:type="dxa"/>
          </w:tcPr>
          <w:p w14:paraId="29A9A2E9" w14:textId="77777777" w:rsidR="00F873DD" w:rsidRPr="00710A56" w:rsidRDefault="00F873DD" w:rsidP="00F5707E">
            <w:pPr>
              <w:spacing w:after="0" w:line="240" w:lineRule="auto"/>
              <w:rPr>
                <w:sz w:val="24"/>
                <w:szCs w:val="24"/>
              </w:rPr>
            </w:pPr>
            <w:r>
              <w:rPr>
                <w:sz w:val="24"/>
                <w:szCs w:val="24"/>
              </w:rPr>
              <w:t>Elizabeth gives up on finding a pet</w:t>
            </w:r>
            <w:r w:rsidR="00F5707E">
              <w:rPr>
                <w:sz w:val="24"/>
                <w:szCs w:val="24"/>
              </w:rPr>
              <w:t>.  How does her relationship with Doug the bug help her complete her plan?</w:t>
            </w:r>
          </w:p>
        </w:tc>
        <w:tc>
          <w:tcPr>
            <w:tcW w:w="6799" w:type="dxa"/>
          </w:tcPr>
          <w:p w14:paraId="6BDB9FAE" w14:textId="77777777" w:rsidR="00F873DD" w:rsidRDefault="00F5707E" w:rsidP="00F5707E">
            <w:pPr>
              <w:spacing w:after="0" w:line="240" w:lineRule="auto"/>
              <w:rPr>
                <w:sz w:val="24"/>
                <w:szCs w:val="24"/>
              </w:rPr>
            </w:pPr>
            <w:r>
              <w:rPr>
                <w:sz w:val="24"/>
                <w:szCs w:val="24"/>
              </w:rPr>
              <w:t>Elizabeth finds Doug when she least expects it.  In her mind, Doug is a perfect pet that would meet all the requirements that her parents would agree to.</w:t>
            </w:r>
          </w:p>
        </w:tc>
      </w:tr>
      <w:tr w:rsidR="00CD6B7F" w:rsidRPr="00CD6B7F" w14:paraId="7F7EDF9D" w14:textId="77777777">
        <w:trPr>
          <w:trHeight w:val="710"/>
        </w:trPr>
        <w:tc>
          <w:tcPr>
            <w:tcW w:w="6449" w:type="dxa"/>
          </w:tcPr>
          <w:p w14:paraId="383026A2" w14:textId="77777777" w:rsidR="00CD6B7F" w:rsidRPr="00CD6B7F" w:rsidRDefault="00710A56" w:rsidP="009B2F14">
            <w:pPr>
              <w:spacing w:after="0" w:line="240" w:lineRule="auto"/>
              <w:rPr>
                <w:sz w:val="24"/>
                <w:szCs w:val="24"/>
              </w:rPr>
            </w:pPr>
            <w:r w:rsidRPr="00710A56">
              <w:rPr>
                <w:sz w:val="24"/>
                <w:szCs w:val="24"/>
              </w:rPr>
              <w:t xml:space="preserve">What do you notice about Elizabeth’s size in this illustration on pages 132-133? Why did the illustrator draw her this way?  </w:t>
            </w:r>
          </w:p>
        </w:tc>
        <w:tc>
          <w:tcPr>
            <w:tcW w:w="6799" w:type="dxa"/>
          </w:tcPr>
          <w:p w14:paraId="2A46F702" w14:textId="77777777" w:rsidR="00CD6B7F" w:rsidRPr="00CD6B7F" w:rsidRDefault="00A8065B" w:rsidP="00A8065B">
            <w:pPr>
              <w:spacing w:after="0" w:line="240" w:lineRule="auto"/>
              <w:rPr>
                <w:sz w:val="24"/>
                <w:szCs w:val="24"/>
              </w:rPr>
            </w:pPr>
            <w:r>
              <w:rPr>
                <w:sz w:val="24"/>
                <w:szCs w:val="24"/>
              </w:rPr>
              <w:t xml:space="preserve">Elizabeth is really big, and the bug is small. The illustrator wants to emphasize the size difference between Elizabeth and the bug.  </w:t>
            </w:r>
          </w:p>
        </w:tc>
      </w:tr>
      <w:tr w:rsidR="006444D5" w:rsidRPr="00CD6B7F" w14:paraId="54A3C629" w14:textId="77777777">
        <w:trPr>
          <w:trHeight w:val="242"/>
        </w:trPr>
        <w:tc>
          <w:tcPr>
            <w:tcW w:w="6449" w:type="dxa"/>
            <w:shd w:val="clear" w:color="auto" w:fill="595959" w:themeFill="text1" w:themeFillTint="A6"/>
          </w:tcPr>
          <w:p w14:paraId="41558CB6" w14:textId="77777777" w:rsidR="006444D5" w:rsidRPr="002A7772" w:rsidRDefault="006444D5" w:rsidP="002A7772">
            <w:pPr>
              <w:spacing w:after="0" w:line="240" w:lineRule="auto"/>
              <w:jc w:val="center"/>
              <w:rPr>
                <w:b/>
                <w:sz w:val="24"/>
                <w:szCs w:val="24"/>
              </w:rPr>
            </w:pPr>
            <w:r w:rsidRPr="002A7772">
              <w:rPr>
                <w:b/>
                <w:sz w:val="24"/>
                <w:szCs w:val="24"/>
              </w:rPr>
              <w:t>Pages 13</w:t>
            </w:r>
            <w:r w:rsidR="002A7772">
              <w:rPr>
                <w:b/>
                <w:sz w:val="24"/>
                <w:szCs w:val="24"/>
              </w:rPr>
              <w:t>4</w:t>
            </w:r>
            <w:r w:rsidRPr="002A7772">
              <w:rPr>
                <w:b/>
                <w:sz w:val="24"/>
                <w:szCs w:val="24"/>
              </w:rPr>
              <w:t>-</w:t>
            </w:r>
            <w:r w:rsidR="002A7772" w:rsidRPr="002A7772">
              <w:rPr>
                <w:b/>
                <w:sz w:val="24"/>
                <w:szCs w:val="24"/>
              </w:rPr>
              <w:t>136</w:t>
            </w:r>
          </w:p>
        </w:tc>
        <w:tc>
          <w:tcPr>
            <w:tcW w:w="6799" w:type="dxa"/>
            <w:shd w:val="clear" w:color="auto" w:fill="595959" w:themeFill="text1" w:themeFillTint="A6"/>
          </w:tcPr>
          <w:p w14:paraId="0A03F391" w14:textId="77777777" w:rsidR="006444D5" w:rsidRPr="00CD6B7F" w:rsidRDefault="006444D5" w:rsidP="00CA07EF">
            <w:pPr>
              <w:spacing w:after="0" w:line="240" w:lineRule="auto"/>
              <w:rPr>
                <w:sz w:val="24"/>
                <w:szCs w:val="24"/>
              </w:rPr>
            </w:pPr>
          </w:p>
        </w:tc>
      </w:tr>
      <w:tr w:rsidR="00CD6B7F" w:rsidRPr="00CD6B7F" w14:paraId="72B65B63" w14:textId="77777777">
        <w:trPr>
          <w:trHeight w:val="602"/>
        </w:trPr>
        <w:tc>
          <w:tcPr>
            <w:tcW w:w="6449" w:type="dxa"/>
          </w:tcPr>
          <w:p w14:paraId="29F5ED7C" w14:textId="77777777" w:rsidR="00CD6B7F" w:rsidRPr="00CD6B7F" w:rsidRDefault="006444D5" w:rsidP="005B6C42">
            <w:pPr>
              <w:spacing w:after="0" w:line="240" w:lineRule="auto"/>
              <w:rPr>
                <w:sz w:val="24"/>
                <w:szCs w:val="24"/>
              </w:rPr>
            </w:pPr>
            <w:r>
              <w:rPr>
                <w:sz w:val="24"/>
                <w:szCs w:val="24"/>
              </w:rPr>
              <w:t>Re</w:t>
            </w:r>
            <w:r w:rsidR="00C26CEB">
              <w:rPr>
                <w:sz w:val="24"/>
                <w:szCs w:val="24"/>
              </w:rPr>
              <w:t>-</w:t>
            </w:r>
            <w:r>
              <w:rPr>
                <w:sz w:val="24"/>
                <w:szCs w:val="24"/>
              </w:rPr>
              <w:t xml:space="preserve">read pages 134-135 </w:t>
            </w:r>
            <w:r w:rsidR="00C26CEB">
              <w:rPr>
                <w:sz w:val="24"/>
                <w:szCs w:val="24"/>
              </w:rPr>
              <w:t xml:space="preserve">and </w:t>
            </w:r>
            <w:r>
              <w:rPr>
                <w:sz w:val="24"/>
                <w:szCs w:val="24"/>
              </w:rPr>
              <w:t>explain why Elizabeth is or is not a responsible pet owner</w:t>
            </w:r>
            <w:r w:rsidR="00F23738">
              <w:rPr>
                <w:sz w:val="24"/>
                <w:szCs w:val="24"/>
              </w:rPr>
              <w:t>.</w:t>
            </w:r>
          </w:p>
        </w:tc>
        <w:tc>
          <w:tcPr>
            <w:tcW w:w="6799" w:type="dxa"/>
          </w:tcPr>
          <w:p w14:paraId="5AA478AD" w14:textId="77777777" w:rsidR="00CD6B7F" w:rsidRPr="00CD6B7F" w:rsidRDefault="00A8065B" w:rsidP="00F5707E">
            <w:pPr>
              <w:spacing w:after="0" w:line="240" w:lineRule="auto"/>
              <w:rPr>
                <w:sz w:val="24"/>
                <w:szCs w:val="24"/>
              </w:rPr>
            </w:pPr>
            <w:r>
              <w:rPr>
                <w:sz w:val="24"/>
                <w:szCs w:val="24"/>
              </w:rPr>
              <w:t xml:space="preserve">Elizabeth is a </w:t>
            </w:r>
            <w:r w:rsidR="00F5707E">
              <w:rPr>
                <w:sz w:val="24"/>
                <w:szCs w:val="24"/>
              </w:rPr>
              <w:t xml:space="preserve">responsible </w:t>
            </w:r>
            <w:r>
              <w:rPr>
                <w:sz w:val="24"/>
                <w:szCs w:val="24"/>
              </w:rPr>
              <w:t>pet owner because she cares for Doug by feeding him, reading to him</w:t>
            </w:r>
            <w:r w:rsidR="00F5707E">
              <w:rPr>
                <w:sz w:val="24"/>
                <w:szCs w:val="24"/>
              </w:rPr>
              <w:t>,</w:t>
            </w:r>
            <w:r>
              <w:rPr>
                <w:sz w:val="24"/>
                <w:szCs w:val="24"/>
              </w:rPr>
              <w:t xml:space="preserve"> and giving him a home in Carolyn’s flower pot. </w:t>
            </w:r>
            <w:r w:rsidR="00F5707E">
              <w:rPr>
                <w:sz w:val="24"/>
                <w:szCs w:val="24"/>
              </w:rPr>
              <w:t xml:space="preserve"> </w:t>
            </w:r>
          </w:p>
        </w:tc>
      </w:tr>
      <w:tr w:rsidR="002A7772" w:rsidRPr="00CD6B7F" w14:paraId="47AE8BDB" w14:textId="77777777">
        <w:trPr>
          <w:trHeight w:val="260"/>
        </w:trPr>
        <w:tc>
          <w:tcPr>
            <w:tcW w:w="6449" w:type="dxa"/>
          </w:tcPr>
          <w:p w14:paraId="58DCDD4C" w14:textId="77777777" w:rsidR="002A7772" w:rsidRDefault="002A7772" w:rsidP="002A7772">
            <w:pPr>
              <w:spacing w:after="0" w:line="240" w:lineRule="auto"/>
              <w:rPr>
                <w:sz w:val="24"/>
                <w:szCs w:val="24"/>
              </w:rPr>
            </w:pPr>
            <w:r>
              <w:rPr>
                <w:sz w:val="24"/>
                <w:szCs w:val="24"/>
              </w:rPr>
              <w:t>Reread pages 136-138 to describe mother and father</w:t>
            </w:r>
            <w:r w:rsidR="00A8065B">
              <w:rPr>
                <w:sz w:val="24"/>
                <w:szCs w:val="24"/>
              </w:rPr>
              <w:t>’s</w:t>
            </w:r>
            <w:r>
              <w:rPr>
                <w:sz w:val="24"/>
                <w:szCs w:val="24"/>
              </w:rPr>
              <w:t xml:space="preserve"> reaction to Doug. How does Elizabeth justify that Doug is the perfect pet?  Does she change her parents</w:t>
            </w:r>
            <w:r w:rsidR="009017E4">
              <w:rPr>
                <w:sz w:val="24"/>
                <w:szCs w:val="24"/>
              </w:rPr>
              <w:t xml:space="preserve">’ </w:t>
            </w:r>
            <w:r>
              <w:rPr>
                <w:sz w:val="24"/>
                <w:szCs w:val="24"/>
              </w:rPr>
              <w:t>mind</w:t>
            </w:r>
            <w:r w:rsidR="009017E4">
              <w:rPr>
                <w:sz w:val="24"/>
                <w:szCs w:val="24"/>
              </w:rPr>
              <w:t>s</w:t>
            </w:r>
            <w:r>
              <w:rPr>
                <w:sz w:val="24"/>
                <w:szCs w:val="24"/>
              </w:rPr>
              <w:t xml:space="preserve">?   </w:t>
            </w:r>
          </w:p>
        </w:tc>
        <w:tc>
          <w:tcPr>
            <w:tcW w:w="6799" w:type="dxa"/>
          </w:tcPr>
          <w:p w14:paraId="2C22A206" w14:textId="77777777" w:rsidR="002A7772" w:rsidRPr="009E6791" w:rsidRDefault="00A8065B" w:rsidP="00A8065B">
            <w:pPr>
              <w:spacing w:after="0" w:line="240" w:lineRule="auto"/>
              <w:rPr>
                <w:sz w:val="24"/>
                <w:szCs w:val="24"/>
              </w:rPr>
            </w:pPr>
            <w:r>
              <w:rPr>
                <w:sz w:val="24"/>
                <w:szCs w:val="24"/>
              </w:rPr>
              <w:t xml:space="preserve">On pages 136-138 her mother screamed when she saw Doug, father wanted to swat Doug. Elizabeth justifies that Doug is perfect by stating that he isn’t big, loud, and doesn’t jump on furniture etc. </w:t>
            </w:r>
          </w:p>
        </w:tc>
      </w:tr>
    </w:tbl>
    <w:p w14:paraId="0E383BEF" w14:textId="77777777" w:rsidR="00E22959" w:rsidRDefault="00E22959" w:rsidP="001034D9">
      <w:pPr>
        <w:spacing w:after="0" w:line="360" w:lineRule="auto"/>
        <w:rPr>
          <w:rFonts w:asciiTheme="minorHAnsi" w:hAnsiTheme="minorHAnsi" w:cstheme="minorHAnsi"/>
          <w:sz w:val="32"/>
          <w:szCs w:val="32"/>
          <w:u w:val="single"/>
        </w:rPr>
      </w:pPr>
    </w:p>
    <w:p w14:paraId="1E5FFE77" w14:textId="77777777" w:rsidR="00940943" w:rsidRDefault="0003627A"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03627A" w:rsidRPr="00D97E24" w14:paraId="7EF531C7" w14:textId="77777777">
        <w:trPr>
          <w:trHeight w:val="372"/>
        </w:trPr>
        <w:tc>
          <w:tcPr>
            <w:tcW w:w="1101" w:type="dxa"/>
          </w:tcPr>
          <w:p w14:paraId="63B1EF60" w14:textId="77777777" w:rsidR="0003627A" w:rsidRPr="00D97E24" w:rsidRDefault="0003627A" w:rsidP="007D14D7">
            <w:pPr>
              <w:spacing w:after="0" w:line="240" w:lineRule="auto"/>
              <w:jc w:val="center"/>
              <w:rPr>
                <w:b/>
                <w:sz w:val="20"/>
                <w:szCs w:val="20"/>
              </w:rPr>
            </w:pPr>
          </w:p>
        </w:tc>
        <w:tc>
          <w:tcPr>
            <w:tcW w:w="5953" w:type="dxa"/>
          </w:tcPr>
          <w:p w14:paraId="3C390F0A" w14:textId="77777777" w:rsidR="0003627A" w:rsidRPr="00D97E24" w:rsidRDefault="0003627A" w:rsidP="007D14D7">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14:paraId="7402D250" w14:textId="77777777" w:rsidR="0003627A" w:rsidRPr="00D97E24" w:rsidRDefault="0003627A" w:rsidP="007D14D7">
            <w:pPr>
              <w:spacing w:after="0" w:line="240" w:lineRule="auto"/>
              <w:jc w:val="center"/>
              <w:rPr>
                <w:sz w:val="20"/>
                <w:szCs w:val="20"/>
              </w:rPr>
            </w:pPr>
            <w:r w:rsidRPr="00D97E24">
              <w:rPr>
                <w:sz w:val="20"/>
                <w:szCs w:val="20"/>
              </w:rPr>
              <w:t>Word</w:t>
            </w:r>
            <w:r>
              <w:rPr>
                <w:sz w:val="20"/>
                <w:szCs w:val="20"/>
              </w:rPr>
              <w:t>s ad</w:t>
            </w:r>
            <w:r w:rsidRPr="00D97E24">
              <w:rPr>
                <w:sz w:val="20"/>
                <w:szCs w:val="20"/>
              </w:rPr>
              <w:t>dressed with a question or task</w:t>
            </w:r>
          </w:p>
        </w:tc>
        <w:tc>
          <w:tcPr>
            <w:tcW w:w="5954" w:type="dxa"/>
          </w:tcPr>
          <w:p w14:paraId="2B4B458B" w14:textId="77777777" w:rsidR="0003627A" w:rsidRDefault="0003627A" w:rsidP="007D14D7">
            <w:pPr>
              <w:spacing w:after="0" w:line="240" w:lineRule="auto"/>
              <w:ind w:left="113" w:right="113"/>
              <w:jc w:val="center"/>
              <w:rPr>
                <w:b/>
                <w:sz w:val="20"/>
                <w:szCs w:val="20"/>
              </w:rPr>
            </w:pPr>
            <w:r w:rsidRPr="00D97E24">
              <w:rPr>
                <w:b/>
                <w:sz w:val="20"/>
                <w:szCs w:val="20"/>
              </w:rPr>
              <w:t xml:space="preserve">WORDS WORTH KNOWING </w:t>
            </w:r>
          </w:p>
          <w:p w14:paraId="01B7B05B" w14:textId="77777777" w:rsidR="0003627A" w:rsidRPr="00D97E24" w:rsidRDefault="0003627A" w:rsidP="007D14D7">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03627A" w14:paraId="6693C0DC" w14:textId="77777777">
        <w:trPr>
          <w:cantSplit/>
          <w:trHeight w:val="3682"/>
        </w:trPr>
        <w:tc>
          <w:tcPr>
            <w:tcW w:w="1101" w:type="dxa"/>
            <w:textDirection w:val="btLr"/>
          </w:tcPr>
          <w:p w14:paraId="1F838B45" w14:textId="77777777" w:rsidR="0003627A" w:rsidRPr="00D97E24" w:rsidRDefault="0003627A" w:rsidP="007D14D7">
            <w:pPr>
              <w:spacing w:after="0" w:line="240" w:lineRule="auto"/>
              <w:jc w:val="center"/>
              <w:rPr>
                <w:b/>
                <w:sz w:val="20"/>
                <w:szCs w:val="20"/>
              </w:rPr>
            </w:pPr>
            <w:r w:rsidRPr="00D97E24">
              <w:rPr>
                <w:b/>
                <w:sz w:val="20"/>
                <w:szCs w:val="20"/>
              </w:rPr>
              <w:t xml:space="preserve">TEACHER PROVIDES DEFINITION </w:t>
            </w:r>
          </w:p>
          <w:p w14:paraId="148296BC" w14:textId="77777777" w:rsidR="0003627A" w:rsidRPr="00D97E24" w:rsidRDefault="0003627A" w:rsidP="007D14D7">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14:paraId="70DD5467" w14:textId="77777777" w:rsidR="0003627A" w:rsidRDefault="0003627A" w:rsidP="007D14D7">
            <w:pPr>
              <w:spacing w:after="0"/>
            </w:pPr>
            <w:r>
              <w:t>Page 122 - prickly</w:t>
            </w:r>
          </w:p>
          <w:p w14:paraId="75FBF6C4" w14:textId="77777777" w:rsidR="0003627A" w:rsidRDefault="0003627A" w:rsidP="007D14D7">
            <w:pPr>
              <w:spacing w:after="0"/>
            </w:pPr>
            <w:r>
              <w:t>Page 122 - manage</w:t>
            </w:r>
          </w:p>
          <w:p w14:paraId="5E36A713" w14:textId="77777777" w:rsidR="0003627A" w:rsidRDefault="0003627A" w:rsidP="007D14D7">
            <w:pPr>
              <w:spacing w:after="0"/>
            </w:pPr>
          </w:p>
        </w:tc>
        <w:tc>
          <w:tcPr>
            <w:tcW w:w="5954" w:type="dxa"/>
            <w:vAlign w:val="center"/>
          </w:tcPr>
          <w:p w14:paraId="71B47710" w14:textId="77777777" w:rsidR="0003627A" w:rsidRDefault="0003627A" w:rsidP="007D14D7">
            <w:pPr>
              <w:spacing w:after="0"/>
            </w:pPr>
            <w:r>
              <w:t>Page 135 - tad</w:t>
            </w:r>
          </w:p>
          <w:p w14:paraId="3348A7FC" w14:textId="77777777" w:rsidR="0003627A" w:rsidRDefault="0003627A" w:rsidP="007D14D7">
            <w:pPr>
              <w:spacing w:after="0"/>
            </w:pPr>
            <w:r>
              <w:t xml:space="preserve">Page 124 - element </w:t>
            </w:r>
          </w:p>
          <w:p w14:paraId="05613C1A" w14:textId="77777777" w:rsidR="0003627A" w:rsidRDefault="0003627A" w:rsidP="007D14D7">
            <w:pPr>
              <w:spacing w:after="0"/>
            </w:pPr>
            <w:r>
              <w:t xml:space="preserve">Page 122 - absolutely, suit </w:t>
            </w:r>
          </w:p>
          <w:p w14:paraId="7E4B64D8" w14:textId="77777777" w:rsidR="0003627A" w:rsidRDefault="0003627A" w:rsidP="007D14D7">
            <w:pPr>
              <w:spacing w:after="0"/>
            </w:pPr>
            <w:r>
              <w:t xml:space="preserve">Page 129 - definitely </w:t>
            </w:r>
          </w:p>
          <w:p w14:paraId="2D68A389" w14:textId="77777777" w:rsidR="0003627A" w:rsidRDefault="0003627A" w:rsidP="007D14D7">
            <w:pPr>
              <w:spacing w:after="0"/>
            </w:pPr>
            <w:r>
              <w:t xml:space="preserve">Page 132 - possibly </w:t>
            </w:r>
          </w:p>
          <w:p w14:paraId="22569C5B" w14:textId="77777777" w:rsidR="0003627A" w:rsidRDefault="0003627A" w:rsidP="007D14D7">
            <w:pPr>
              <w:spacing w:after="0"/>
            </w:pPr>
            <w:r>
              <w:t>Page 139 - shrugged</w:t>
            </w:r>
          </w:p>
          <w:p w14:paraId="6FB923E0" w14:textId="77777777" w:rsidR="0003627A" w:rsidRDefault="0003627A" w:rsidP="007D14D7">
            <w:pPr>
              <w:spacing w:after="0"/>
            </w:pPr>
          </w:p>
          <w:p w14:paraId="2CA239E5" w14:textId="77777777" w:rsidR="0003627A" w:rsidRDefault="0003627A" w:rsidP="007D14D7">
            <w:pPr>
              <w:spacing w:after="0"/>
            </w:pPr>
          </w:p>
        </w:tc>
      </w:tr>
      <w:tr w:rsidR="0003627A" w14:paraId="42924136" w14:textId="77777777">
        <w:trPr>
          <w:cantSplit/>
          <w:trHeight w:val="3682"/>
        </w:trPr>
        <w:tc>
          <w:tcPr>
            <w:tcW w:w="1101" w:type="dxa"/>
            <w:textDirection w:val="btLr"/>
          </w:tcPr>
          <w:p w14:paraId="4D5A9A61" w14:textId="77777777" w:rsidR="0003627A" w:rsidRPr="00D97E24" w:rsidRDefault="0003627A" w:rsidP="007D14D7">
            <w:pPr>
              <w:spacing w:after="0" w:line="240" w:lineRule="auto"/>
              <w:jc w:val="center"/>
              <w:rPr>
                <w:b/>
                <w:sz w:val="20"/>
                <w:szCs w:val="20"/>
              </w:rPr>
            </w:pPr>
            <w:r w:rsidRPr="00D97E24">
              <w:rPr>
                <w:b/>
                <w:sz w:val="20"/>
                <w:szCs w:val="20"/>
              </w:rPr>
              <w:t>STUDENTS FIGURE OUT THE MEANING</w:t>
            </w:r>
          </w:p>
          <w:p w14:paraId="27E148A4" w14:textId="77777777" w:rsidR="0003627A" w:rsidRPr="00D97E24" w:rsidRDefault="0003627A" w:rsidP="007D14D7">
            <w:pPr>
              <w:spacing w:after="0" w:line="240" w:lineRule="auto"/>
              <w:ind w:left="113" w:right="113"/>
              <w:jc w:val="center"/>
              <w:rPr>
                <w:sz w:val="20"/>
                <w:szCs w:val="20"/>
              </w:rPr>
            </w:pPr>
            <w:r w:rsidRPr="00D97E24">
              <w:rPr>
                <w:sz w:val="20"/>
                <w:szCs w:val="20"/>
              </w:rPr>
              <w:t>sufficient context clues are provided in the text</w:t>
            </w:r>
          </w:p>
          <w:p w14:paraId="08AC8769" w14:textId="77777777" w:rsidR="0003627A" w:rsidRPr="00D97E24" w:rsidRDefault="0003627A" w:rsidP="007D14D7">
            <w:pPr>
              <w:spacing w:after="0" w:line="240" w:lineRule="auto"/>
              <w:ind w:left="113" w:right="113"/>
              <w:jc w:val="center"/>
              <w:rPr>
                <w:sz w:val="20"/>
                <w:szCs w:val="20"/>
              </w:rPr>
            </w:pPr>
          </w:p>
          <w:p w14:paraId="5DD373BA" w14:textId="77777777" w:rsidR="0003627A" w:rsidRPr="00D97E24" w:rsidRDefault="0003627A" w:rsidP="007D14D7">
            <w:pPr>
              <w:spacing w:after="0" w:line="240" w:lineRule="auto"/>
              <w:ind w:left="113" w:right="113"/>
              <w:jc w:val="center"/>
              <w:rPr>
                <w:sz w:val="20"/>
                <w:szCs w:val="20"/>
              </w:rPr>
            </w:pPr>
          </w:p>
          <w:p w14:paraId="140B8356" w14:textId="77777777" w:rsidR="0003627A" w:rsidRPr="00D97E24" w:rsidRDefault="0003627A" w:rsidP="007D14D7">
            <w:pPr>
              <w:spacing w:after="0" w:line="240" w:lineRule="auto"/>
              <w:ind w:left="113" w:right="113"/>
              <w:jc w:val="center"/>
              <w:rPr>
                <w:sz w:val="20"/>
                <w:szCs w:val="20"/>
              </w:rPr>
            </w:pPr>
          </w:p>
          <w:p w14:paraId="18BA28C6" w14:textId="77777777" w:rsidR="0003627A" w:rsidRPr="00D97E24" w:rsidRDefault="0003627A" w:rsidP="007D14D7">
            <w:pPr>
              <w:spacing w:after="0" w:line="240" w:lineRule="auto"/>
              <w:ind w:left="113" w:right="113"/>
              <w:jc w:val="center"/>
              <w:rPr>
                <w:sz w:val="20"/>
                <w:szCs w:val="20"/>
              </w:rPr>
            </w:pPr>
          </w:p>
          <w:p w14:paraId="38BB060D" w14:textId="77777777" w:rsidR="0003627A" w:rsidRPr="00D97E24" w:rsidRDefault="0003627A" w:rsidP="007D14D7">
            <w:pPr>
              <w:spacing w:after="0" w:line="240" w:lineRule="auto"/>
              <w:ind w:left="113" w:right="113"/>
              <w:jc w:val="center"/>
              <w:rPr>
                <w:sz w:val="20"/>
                <w:szCs w:val="20"/>
              </w:rPr>
            </w:pPr>
          </w:p>
        </w:tc>
        <w:tc>
          <w:tcPr>
            <w:tcW w:w="5953" w:type="dxa"/>
            <w:vAlign w:val="center"/>
          </w:tcPr>
          <w:p w14:paraId="79E3FD8E" w14:textId="77777777" w:rsidR="0003627A" w:rsidRDefault="0003627A" w:rsidP="007D14D7">
            <w:pPr>
              <w:spacing w:after="0"/>
            </w:pPr>
            <w:r>
              <w:t>Page 122 - challenge</w:t>
            </w:r>
          </w:p>
          <w:p w14:paraId="3A8332D0" w14:textId="77777777" w:rsidR="0003627A" w:rsidRDefault="0003627A" w:rsidP="007D14D7">
            <w:pPr>
              <w:spacing w:after="0"/>
            </w:pPr>
            <w:r>
              <w:t>Pages 125, 129 - scratch</w:t>
            </w:r>
          </w:p>
          <w:p w14:paraId="564123B6" w14:textId="77777777" w:rsidR="0003627A" w:rsidRDefault="0003627A" w:rsidP="007D14D7">
            <w:pPr>
              <w:spacing w:after="0"/>
            </w:pPr>
          </w:p>
        </w:tc>
        <w:tc>
          <w:tcPr>
            <w:tcW w:w="5954" w:type="dxa"/>
            <w:vAlign w:val="center"/>
          </w:tcPr>
          <w:p w14:paraId="1C03E844" w14:textId="77777777" w:rsidR="0003627A" w:rsidRDefault="0003627A" w:rsidP="007D14D7">
            <w:pPr>
              <w:spacing w:after="0" w:line="240" w:lineRule="auto"/>
            </w:pPr>
            <w:r>
              <w:t>Page 131 - moaned</w:t>
            </w:r>
          </w:p>
          <w:p w14:paraId="5CF248CD" w14:textId="77777777" w:rsidR="0003627A" w:rsidRDefault="0003627A" w:rsidP="007D14D7">
            <w:pPr>
              <w:spacing w:after="0" w:line="240" w:lineRule="auto"/>
            </w:pPr>
            <w:r>
              <w:t>Page 136 - healthy</w:t>
            </w:r>
          </w:p>
          <w:p w14:paraId="55DFC0FB" w14:textId="77777777" w:rsidR="009017E4" w:rsidRDefault="009017E4" w:rsidP="009017E4">
            <w:pPr>
              <w:spacing w:after="0"/>
            </w:pPr>
            <w:r>
              <w:t>Page 138 - protectively</w:t>
            </w:r>
          </w:p>
          <w:p w14:paraId="03FB353A" w14:textId="77777777" w:rsidR="0003627A" w:rsidRDefault="0003627A" w:rsidP="007D14D7">
            <w:pPr>
              <w:spacing w:after="0" w:line="240" w:lineRule="auto"/>
            </w:pPr>
          </w:p>
          <w:p w14:paraId="5735B5F4" w14:textId="77777777" w:rsidR="0003627A" w:rsidRDefault="0003627A" w:rsidP="007D14D7">
            <w:pPr>
              <w:spacing w:after="0" w:line="240" w:lineRule="auto"/>
            </w:pPr>
          </w:p>
        </w:tc>
      </w:tr>
    </w:tbl>
    <w:p w14:paraId="7FDC79D9" w14:textId="77777777" w:rsidR="006711C2"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r w:rsidR="006B7423">
        <w:rPr>
          <w:rFonts w:asciiTheme="minorHAnsi" w:hAnsiTheme="minorHAnsi" w:cstheme="minorHAnsi"/>
          <w:sz w:val="32"/>
          <w:szCs w:val="32"/>
          <w:u w:val="single"/>
        </w:rPr>
        <w:t>s</w:t>
      </w:r>
    </w:p>
    <w:p w14:paraId="483B73BD" w14:textId="77777777" w:rsidR="001C1D02" w:rsidRPr="006B7423" w:rsidRDefault="00CA218E" w:rsidP="006B7423">
      <w:pPr>
        <w:spacing w:after="0" w:line="360" w:lineRule="auto"/>
        <w:contextualSpacing/>
        <w:rPr>
          <w:rFonts w:asciiTheme="minorHAnsi" w:hAnsiTheme="minorHAnsi" w:cstheme="minorHAnsi"/>
          <w:sz w:val="24"/>
          <w:szCs w:val="24"/>
        </w:rPr>
      </w:pPr>
      <w:r w:rsidRPr="006B7423">
        <w:rPr>
          <w:rFonts w:asciiTheme="minorHAnsi" w:hAnsiTheme="minorHAnsi" w:cstheme="minorHAnsi"/>
          <w:sz w:val="24"/>
          <w:szCs w:val="24"/>
        </w:rPr>
        <w:t xml:space="preserve">Re-Read, </w:t>
      </w:r>
      <w:r w:rsidR="001C1D02" w:rsidRPr="006B7423">
        <w:rPr>
          <w:rFonts w:asciiTheme="minorHAnsi" w:hAnsiTheme="minorHAnsi" w:cstheme="minorHAnsi"/>
          <w:sz w:val="24"/>
          <w:szCs w:val="24"/>
        </w:rPr>
        <w:t>Think, Discuss, Write</w:t>
      </w:r>
    </w:p>
    <w:p w14:paraId="2BD407E2" w14:textId="77777777" w:rsidR="000B5786" w:rsidRPr="006B7423" w:rsidRDefault="002861D2" w:rsidP="006B7423">
      <w:pPr>
        <w:pStyle w:val="ListParagraph"/>
        <w:numPr>
          <w:ilvl w:val="0"/>
          <w:numId w:val="14"/>
        </w:numPr>
        <w:spacing w:after="0" w:line="360" w:lineRule="auto"/>
        <w:rPr>
          <w:rFonts w:asciiTheme="minorHAnsi" w:hAnsiTheme="minorHAnsi" w:cstheme="minorHAnsi"/>
          <w:i/>
          <w:sz w:val="24"/>
          <w:szCs w:val="24"/>
        </w:rPr>
      </w:pPr>
      <w:r w:rsidRPr="006B7423">
        <w:rPr>
          <w:rFonts w:asciiTheme="minorHAnsi" w:hAnsiTheme="minorHAnsi" w:cstheme="minorHAnsi"/>
          <w:i/>
          <w:sz w:val="24"/>
          <w:szCs w:val="24"/>
        </w:rPr>
        <w:t>W</w:t>
      </w:r>
      <w:r w:rsidR="00A8065B" w:rsidRPr="006B7423">
        <w:rPr>
          <w:rFonts w:asciiTheme="minorHAnsi" w:hAnsiTheme="minorHAnsi" w:cstheme="minorHAnsi"/>
          <w:i/>
          <w:sz w:val="24"/>
          <w:szCs w:val="24"/>
        </w:rPr>
        <w:t>hy did Elizab</w:t>
      </w:r>
      <w:r w:rsidR="0044405E">
        <w:rPr>
          <w:rFonts w:asciiTheme="minorHAnsi" w:hAnsiTheme="minorHAnsi" w:cstheme="minorHAnsi"/>
          <w:i/>
          <w:sz w:val="24"/>
          <w:szCs w:val="24"/>
        </w:rPr>
        <w:t xml:space="preserve">eth make a plan? </w:t>
      </w:r>
      <w:r w:rsidR="00666D60">
        <w:rPr>
          <w:rFonts w:asciiTheme="minorHAnsi" w:hAnsiTheme="minorHAnsi" w:cstheme="minorHAnsi"/>
          <w:i/>
          <w:sz w:val="24"/>
          <w:szCs w:val="24"/>
        </w:rPr>
        <w:t>Use at least three details form the story to explain how Elizabeth convinced her parents to let her keep Doug.</w:t>
      </w:r>
    </w:p>
    <w:p w14:paraId="003F2400" w14:textId="77777777" w:rsidR="002861D2" w:rsidRPr="00666D60" w:rsidRDefault="002861D2" w:rsidP="006B7423">
      <w:pPr>
        <w:spacing w:after="0" w:line="360" w:lineRule="auto"/>
        <w:ind w:left="720"/>
        <w:contextualSpacing/>
        <w:rPr>
          <w:rFonts w:asciiTheme="minorHAnsi" w:hAnsiTheme="minorHAnsi" w:cstheme="minorHAnsi"/>
          <w:sz w:val="24"/>
          <w:szCs w:val="24"/>
        </w:rPr>
      </w:pPr>
      <w:r w:rsidRPr="006B7423">
        <w:rPr>
          <w:rFonts w:asciiTheme="minorHAnsi" w:hAnsiTheme="minorHAnsi" w:cstheme="minorHAnsi"/>
          <w:sz w:val="24"/>
          <w:szCs w:val="24"/>
        </w:rPr>
        <w:t>Answer:</w:t>
      </w:r>
      <w:r w:rsidRPr="006B7423">
        <w:rPr>
          <w:rFonts w:asciiTheme="minorHAnsi" w:hAnsiTheme="minorHAnsi" w:cstheme="minorHAnsi"/>
          <w:b/>
          <w:sz w:val="24"/>
          <w:szCs w:val="24"/>
        </w:rPr>
        <w:t xml:space="preserve"> </w:t>
      </w:r>
      <w:r w:rsidRPr="006B7423">
        <w:rPr>
          <w:rFonts w:asciiTheme="minorHAnsi" w:hAnsiTheme="minorHAnsi" w:cstheme="minorHAnsi"/>
          <w:sz w:val="24"/>
          <w:szCs w:val="24"/>
        </w:rPr>
        <w:t>Elizabeth’s plan was to get her parents to agree to a pet. She tried to surprise them and catch them off guard. Her plan didn’t work because her parents said that none of the pets she wanted were perfect.</w:t>
      </w:r>
      <w:r w:rsidRPr="006B7423">
        <w:rPr>
          <w:rFonts w:asciiTheme="minorHAnsi" w:hAnsiTheme="minorHAnsi" w:cstheme="minorHAnsi"/>
          <w:b/>
          <w:sz w:val="24"/>
          <w:szCs w:val="24"/>
        </w:rPr>
        <w:t xml:space="preserve"> </w:t>
      </w:r>
      <w:r w:rsidR="00666D60">
        <w:rPr>
          <w:rFonts w:asciiTheme="minorHAnsi" w:hAnsiTheme="minorHAnsi" w:cstheme="minorHAnsi"/>
          <w:sz w:val="24"/>
          <w:szCs w:val="24"/>
        </w:rPr>
        <w:t>Elizabeth used her parents’ argument against all of the pets she previously asked for when defending Doug—he wasn’t too big or too loud.  He didn’t eat much and wouldn’t destroy furniture.</w:t>
      </w:r>
    </w:p>
    <w:p w14:paraId="1154BEA3" w14:textId="77777777" w:rsidR="003B75FF" w:rsidRPr="006B7423" w:rsidRDefault="003B75FF" w:rsidP="006B7423">
      <w:pPr>
        <w:spacing w:after="0" w:line="360" w:lineRule="auto"/>
        <w:ind w:left="360"/>
        <w:contextualSpacing/>
        <w:rPr>
          <w:rFonts w:asciiTheme="minorHAnsi" w:hAnsiTheme="minorHAnsi" w:cstheme="minorHAnsi"/>
          <w:sz w:val="24"/>
          <w:szCs w:val="24"/>
        </w:rPr>
      </w:pPr>
    </w:p>
    <w:p w14:paraId="7B223440" w14:textId="77777777" w:rsidR="003B75FF" w:rsidRPr="006B7423" w:rsidRDefault="003B75FF" w:rsidP="006B7423">
      <w:pPr>
        <w:pStyle w:val="ListParagraph"/>
        <w:numPr>
          <w:ilvl w:val="0"/>
          <w:numId w:val="14"/>
        </w:numPr>
        <w:spacing w:after="0" w:line="360" w:lineRule="auto"/>
        <w:rPr>
          <w:rFonts w:asciiTheme="minorHAnsi" w:hAnsiTheme="minorHAnsi" w:cstheme="minorHAnsi"/>
          <w:i/>
          <w:sz w:val="24"/>
          <w:szCs w:val="24"/>
        </w:rPr>
      </w:pPr>
      <w:r w:rsidRPr="006B7423">
        <w:rPr>
          <w:rFonts w:asciiTheme="minorHAnsi" w:hAnsiTheme="minorHAnsi" w:cstheme="minorHAnsi"/>
          <w:i/>
          <w:sz w:val="24"/>
          <w:szCs w:val="24"/>
        </w:rPr>
        <w:t xml:space="preserve">Trace the </w:t>
      </w:r>
      <w:r w:rsidR="00A8065B" w:rsidRPr="006B7423">
        <w:rPr>
          <w:rFonts w:asciiTheme="minorHAnsi" w:hAnsiTheme="minorHAnsi" w:cstheme="minorHAnsi"/>
          <w:i/>
          <w:sz w:val="24"/>
          <w:szCs w:val="24"/>
        </w:rPr>
        <w:t xml:space="preserve">illustrations </w:t>
      </w:r>
      <w:r w:rsidRPr="006B7423">
        <w:rPr>
          <w:rFonts w:asciiTheme="minorHAnsi" w:hAnsiTheme="minorHAnsi" w:cstheme="minorHAnsi"/>
          <w:i/>
          <w:sz w:val="24"/>
          <w:szCs w:val="24"/>
        </w:rPr>
        <w:t>and think about the animals Elizabeth chose</w:t>
      </w:r>
      <w:r w:rsidR="00A8065B" w:rsidRPr="006B7423">
        <w:rPr>
          <w:rFonts w:asciiTheme="minorHAnsi" w:hAnsiTheme="minorHAnsi" w:cstheme="minorHAnsi"/>
          <w:i/>
          <w:sz w:val="24"/>
          <w:szCs w:val="24"/>
        </w:rPr>
        <w:t>.</w:t>
      </w:r>
      <w:r w:rsidR="002861D2" w:rsidRPr="006B7423">
        <w:rPr>
          <w:rFonts w:asciiTheme="minorHAnsi" w:hAnsiTheme="minorHAnsi" w:cstheme="minorHAnsi"/>
          <w:i/>
          <w:sz w:val="24"/>
          <w:szCs w:val="24"/>
        </w:rPr>
        <w:t xml:space="preserve"> </w:t>
      </w:r>
      <w:r w:rsidR="00B219E7">
        <w:rPr>
          <w:rFonts w:asciiTheme="minorHAnsi" w:hAnsiTheme="minorHAnsi" w:cstheme="minorHAnsi"/>
          <w:i/>
          <w:sz w:val="24"/>
          <w:szCs w:val="24"/>
        </w:rPr>
        <w:t>Use both the text and illustrations to explain how</w:t>
      </w:r>
      <w:r w:rsidRPr="006B7423">
        <w:rPr>
          <w:rFonts w:asciiTheme="minorHAnsi" w:hAnsiTheme="minorHAnsi" w:cstheme="minorHAnsi"/>
          <w:i/>
          <w:sz w:val="24"/>
          <w:szCs w:val="24"/>
        </w:rPr>
        <w:t xml:space="preserve"> the order in which she prese</w:t>
      </w:r>
      <w:r w:rsidR="002861D2" w:rsidRPr="006B7423">
        <w:rPr>
          <w:rFonts w:asciiTheme="minorHAnsi" w:hAnsiTheme="minorHAnsi" w:cstheme="minorHAnsi"/>
          <w:i/>
          <w:sz w:val="24"/>
          <w:szCs w:val="24"/>
        </w:rPr>
        <w:t xml:space="preserve">nted </w:t>
      </w:r>
      <w:r w:rsidR="00B219E7">
        <w:rPr>
          <w:rFonts w:asciiTheme="minorHAnsi" w:hAnsiTheme="minorHAnsi" w:cstheme="minorHAnsi"/>
          <w:i/>
          <w:sz w:val="24"/>
          <w:szCs w:val="24"/>
        </w:rPr>
        <w:t>the various pets</w:t>
      </w:r>
      <w:r w:rsidR="002861D2" w:rsidRPr="006B7423">
        <w:rPr>
          <w:rFonts w:asciiTheme="minorHAnsi" w:hAnsiTheme="minorHAnsi" w:cstheme="minorHAnsi"/>
          <w:i/>
          <w:sz w:val="24"/>
          <w:szCs w:val="24"/>
        </w:rPr>
        <w:t xml:space="preserve"> to her parents relate</w:t>
      </w:r>
      <w:r w:rsidRPr="006B7423">
        <w:rPr>
          <w:rFonts w:asciiTheme="minorHAnsi" w:hAnsiTheme="minorHAnsi" w:cstheme="minorHAnsi"/>
          <w:i/>
          <w:sz w:val="24"/>
          <w:szCs w:val="24"/>
        </w:rPr>
        <w:t xml:space="preserve"> to </w:t>
      </w:r>
      <w:r w:rsidR="00B219E7">
        <w:rPr>
          <w:rFonts w:asciiTheme="minorHAnsi" w:hAnsiTheme="minorHAnsi" w:cstheme="minorHAnsi"/>
          <w:i/>
          <w:sz w:val="24"/>
          <w:szCs w:val="24"/>
        </w:rPr>
        <w:t xml:space="preserve">Elizabeth’s </w:t>
      </w:r>
      <w:r w:rsidRPr="006B7423">
        <w:rPr>
          <w:rFonts w:asciiTheme="minorHAnsi" w:hAnsiTheme="minorHAnsi" w:cstheme="minorHAnsi"/>
          <w:i/>
          <w:sz w:val="24"/>
          <w:szCs w:val="24"/>
        </w:rPr>
        <w:t>pl</w:t>
      </w:r>
      <w:r w:rsidR="00146840">
        <w:rPr>
          <w:rFonts w:asciiTheme="minorHAnsi" w:hAnsiTheme="minorHAnsi" w:cstheme="minorHAnsi"/>
          <w:i/>
          <w:sz w:val="24"/>
          <w:szCs w:val="24"/>
        </w:rPr>
        <w:t>an. Why did she choose this particular order? What was she hoping would happen?</w:t>
      </w:r>
      <w:r w:rsidR="006B7423" w:rsidRPr="006B7423">
        <w:rPr>
          <w:rFonts w:asciiTheme="minorHAnsi" w:hAnsiTheme="minorHAnsi" w:cstheme="minorHAnsi"/>
          <w:i/>
          <w:sz w:val="24"/>
          <w:szCs w:val="24"/>
        </w:rPr>
        <w:t xml:space="preserve"> </w:t>
      </w:r>
      <w:r w:rsidR="00B219E7">
        <w:rPr>
          <w:rFonts w:asciiTheme="minorHAnsi" w:hAnsiTheme="minorHAnsi" w:cstheme="minorHAnsi"/>
          <w:i/>
          <w:sz w:val="24"/>
          <w:szCs w:val="24"/>
        </w:rPr>
        <w:t xml:space="preserve"> </w:t>
      </w:r>
      <w:r w:rsidR="00146840">
        <w:rPr>
          <w:rFonts w:asciiTheme="minorHAnsi" w:hAnsiTheme="minorHAnsi" w:cstheme="minorHAnsi"/>
          <w:i/>
          <w:sz w:val="24"/>
          <w:szCs w:val="24"/>
        </w:rPr>
        <w:t>Use</w:t>
      </w:r>
      <w:r w:rsidR="00B219E7">
        <w:rPr>
          <w:rFonts w:asciiTheme="minorHAnsi" w:hAnsiTheme="minorHAnsi" w:cstheme="minorHAnsi"/>
          <w:i/>
          <w:sz w:val="24"/>
          <w:szCs w:val="24"/>
        </w:rPr>
        <w:t xml:space="preserve"> at least two details from the selection in your answer.</w:t>
      </w:r>
    </w:p>
    <w:p w14:paraId="6A3B7CEE" w14:textId="77777777" w:rsidR="006B7423" w:rsidRPr="006B7423" w:rsidRDefault="003B75FF" w:rsidP="006B7423">
      <w:pPr>
        <w:pStyle w:val="ListParagraph"/>
        <w:spacing w:after="0" w:line="360" w:lineRule="auto"/>
        <w:rPr>
          <w:rFonts w:asciiTheme="minorHAnsi" w:hAnsiTheme="minorHAnsi" w:cstheme="minorHAnsi"/>
          <w:sz w:val="24"/>
          <w:szCs w:val="24"/>
        </w:rPr>
      </w:pPr>
      <w:r w:rsidRPr="006B7423">
        <w:rPr>
          <w:sz w:val="24"/>
        </w:rPr>
        <w:t>Answer:</w:t>
      </w:r>
      <w:r w:rsidRPr="006B7423">
        <w:rPr>
          <w:b/>
          <w:sz w:val="24"/>
        </w:rPr>
        <w:t xml:space="preserve"> </w:t>
      </w:r>
      <w:r w:rsidR="006B7423" w:rsidRPr="006B7423">
        <w:rPr>
          <w:rFonts w:asciiTheme="minorHAnsi" w:hAnsiTheme="minorHAnsi" w:cstheme="minorHAnsi"/>
          <w:sz w:val="24"/>
          <w:szCs w:val="24"/>
        </w:rPr>
        <w:t xml:space="preserve">Answer will vary based on student’s interpretations. </w:t>
      </w:r>
      <w:r w:rsidR="002861D2" w:rsidRPr="006B7423">
        <w:rPr>
          <w:sz w:val="24"/>
        </w:rPr>
        <w:t>Elizabeth starts off with the biggest pet and work</w:t>
      </w:r>
      <w:r w:rsidR="005A10C2" w:rsidRPr="006B7423">
        <w:rPr>
          <w:sz w:val="24"/>
        </w:rPr>
        <w:t>s</w:t>
      </w:r>
      <w:r w:rsidR="002861D2" w:rsidRPr="006B7423">
        <w:rPr>
          <w:sz w:val="24"/>
        </w:rPr>
        <w:t xml:space="preserve"> her way down. </w:t>
      </w:r>
      <w:r w:rsidR="00146840">
        <w:rPr>
          <w:sz w:val="24"/>
        </w:rPr>
        <w:t xml:space="preserve">By starting off big, she hoped that her parents would agree to one of the smaller pets once she made her way down the list to them. </w:t>
      </w:r>
      <w:r w:rsidR="002861D2" w:rsidRPr="006B7423">
        <w:rPr>
          <w:sz w:val="24"/>
        </w:rPr>
        <w:t>Her parents disagreed with the animals she selected based</w:t>
      </w:r>
      <w:r w:rsidR="005A10C2" w:rsidRPr="006B7423">
        <w:rPr>
          <w:sz w:val="24"/>
        </w:rPr>
        <w:t xml:space="preserve"> on the size of the animal, damage it could cause, and noise it could make.</w:t>
      </w:r>
      <w:r w:rsidR="002861D2" w:rsidRPr="006B7423">
        <w:rPr>
          <w:sz w:val="24"/>
        </w:rPr>
        <w:t xml:space="preserve">  </w:t>
      </w:r>
      <w:r w:rsidR="002861D2" w:rsidRPr="006B7423">
        <w:rPr>
          <w:sz w:val="24"/>
        </w:rPr>
        <w:tab/>
      </w:r>
    </w:p>
    <w:p w14:paraId="0734A848" w14:textId="77777777" w:rsidR="003B75FF" w:rsidRPr="006B7423" w:rsidRDefault="003B75FF" w:rsidP="006B7423">
      <w:pPr>
        <w:spacing w:after="0" w:line="360" w:lineRule="auto"/>
        <w:ind w:left="720"/>
        <w:contextualSpacing/>
        <w:rPr>
          <w:sz w:val="24"/>
        </w:rPr>
      </w:pPr>
    </w:p>
    <w:p w14:paraId="0A288244" w14:textId="77777777" w:rsidR="00172736" w:rsidRPr="006B7423" w:rsidRDefault="00172736" w:rsidP="006B7423">
      <w:pPr>
        <w:spacing w:after="0" w:line="360" w:lineRule="auto"/>
        <w:contextualSpacing/>
        <w:rPr>
          <w:rFonts w:asciiTheme="minorHAnsi" w:hAnsiTheme="minorHAnsi" w:cstheme="minorHAnsi"/>
          <w:sz w:val="32"/>
          <w:szCs w:val="32"/>
          <w:u w:val="single"/>
        </w:rPr>
      </w:pPr>
      <w:r w:rsidRPr="006B7423">
        <w:rPr>
          <w:rFonts w:asciiTheme="minorHAnsi" w:hAnsiTheme="minorHAnsi" w:cstheme="minorHAnsi"/>
          <w:sz w:val="32"/>
          <w:szCs w:val="32"/>
          <w:u w:val="single"/>
        </w:rPr>
        <w:t xml:space="preserve">Additional </w:t>
      </w:r>
      <w:r w:rsidR="00B474EF" w:rsidRPr="006B7423">
        <w:rPr>
          <w:rFonts w:asciiTheme="minorHAnsi" w:hAnsiTheme="minorHAnsi" w:cstheme="minorHAnsi"/>
          <w:sz w:val="32"/>
          <w:szCs w:val="32"/>
          <w:u w:val="single"/>
        </w:rPr>
        <w:t>Task</w:t>
      </w:r>
      <w:r w:rsidR="004661F5" w:rsidRPr="006B7423">
        <w:rPr>
          <w:rFonts w:asciiTheme="minorHAnsi" w:hAnsiTheme="minorHAnsi" w:cstheme="minorHAnsi"/>
          <w:sz w:val="32"/>
          <w:szCs w:val="32"/>
          <w:u w:val="single"/>
        </w:rPr>
        <w:t>s</w:t>
      </w:r>
    </w:p>
    <w:p w14:paraId="4F1A0F58" w14:textId="77777777" w:rsidR="00992202" w:rsidRPr="006B7423" w:rsidRDefault="00992202" w:rsidP="006B7423">
      <w:pPr>
        <w:pStyle w:val="ListParagraph"/>
        <w:numPr>
          <w:ilvl w:val="0"/>
          <w:numId w:val="6"/>
        </w:numPr>
        <w:spacing w:after="0" w:line="360" w:lineRule="auto"/>
        <w:rPr>
          <w:rFonts w:asciiTheme="minorHAnsi" w:hAnsiTheme="minorHAnsi" w:cstheme="minorHAnsi"/>
          <w:i/>
          <w:sz w:val="24"/>
          <w:szCs w:val="24"/>
        </w:rPr>
      </w:pPr>
      <w:r w:rsidRPr="006B7423">
        <w:rPr>
          <w:rFonts w:asciiTheme="minorHAnsi" w:hAnsiTheme="minorHAnsi" w:cstheme="minorHAnsi"/>
          <w:i/>
          <w:sz w:val="24"/>
          <w:szCs w:val="24"/>
        </w:rPr>
        <w:t xml:space="preserve">Prickly can mean difficult or having small sharp thorns. On page 122 the </w:t>
      </w:r>
      <w:r w:rsidR="005A10C2" w:rsidRPr="006B7423">
        <w:rPr>
          <w:rFonts w:asciiTheme="minorHAnsi" w:hAnsiTheme="minorHAnsi" w:cstheme="minorHAnsi"/>
          <w:i/>
          <w:sz w:val="24"/>
          <w:szCs w:val="24"/>
        </w:rPr>
        <w:t>author states,</w:t>
      </w:r>
      <w:r w:rsidRPr="006B7423">
        <w:rPr>
          <w:rFonts w:asciiTheme="minorHAnsi" w:hAnsiTheme="minorHAnsi" w:cstheme="minorHAnsi"/>
          <w:i/>
          <w:sz w:val="24"/>
          <w:szCs w:val="24"/>
        </w:rPr>
        <w:t xml:space="preserve"> </w:t>
      </w:r>
      <w:r w:rsidR="002861D2" w:rsidRPr="006B7423">
        <w:rPr>
          <w:rFonts w:asciiTheme="minorHAnsi" w:hAnsiTheme="minorHAnsi" w:cstheme="minorHAnsi"/>
          <w:i/>
          <w:sz w:val="24"/>
          <w:szCs w:val="24"/>
        </w:rPr>
        <w:t>“</w:t>
      </w:r>
      <w:r w:rsidRPr="006B7423">
        <w:rPr>
          <w:rFonts w:asciiTheme="minorHAnsi" w:hAnsiTheme="minorHAnsi" w:cstheme="minorHAnsi"/>
          <w:i/>
          <w:sz w:val="24"/>
          <w:szCs w:val="24"/>
        </w:rPr>
        <w:t>It had quite a prickly sense of humor</w:t>
      </w:r>
      <w:r w:rsidR="005A10C2" w:rsidRPr="006B7423">
        <w:rPr>
          <w:rFonts w:asciiTheme="minorHAnsi" w:hAnsiTheme="minorHAnsi" w:cstheme="minorHAnsi"/>
          <w:i/>
          <w:sz w:val="24"/>
          <w:szCs w:val="24"/>
        </w:rPr>
        <w:t>.</w:t>
      </w:r>
      <w:r w:rsidR="002861D2" w:rsidRPr="006B7423">
        <w:rPr>
          <w:rFonts w:asciiTheme="minorHAnsi" w:hAnsiTheme="minorHAnsi" w:cstheme="minorHAnsi"/>
          <w:i/>
          <w:sz w:val="24"/>
          <w:szCs w:val="24"/>
        </w:rPr>
        <w:t>”</w:t>
      </w:r>
      <w:r w:rsidRPr="006B7423">
        <w:rPr>
          <w:rFonts w:asciiTheme="minorHAnsi" w:hAnsiTheme="minorHAnsi" w:cstheme="minorHAnsi"/>
          <w:i/>
          <w:sz w:val="24"/>
          <w:szCs w:val="24"/>
        </w:rPr>
        <w:t xml:space="preserve">  How does the use of the word prickly make that sentence humorous?  (Refer to teacher notes bullet 1)</w:t>
      </w:r>
    </w:p>
    <w:p w14:paraId="35CB75FE" w14:textId="77777777" w:rsidR="00992202" w:rsidRPr="006B7423" w:rsidRDefault="00545861" w:rsidP="006B7423">
      <w:pPr>
        <w:spacing w:after="0" w:line="360" w:lineRule="auto"/>
        <w:ind w:left="720"/>
        <w:contextualSpacing/>
        <w:rPr>
          <w:rFonts w:asciiTheme="minorHAnsi" w:hAnsiTheme="minorHAnsi" w:cstheme="minorHAnsi"/>
          <w:sz w:val="24"/>
          <w:szCs w:val="24"/>
        </w:rPr>
      </w:pPr>
      <w:r w:rsidRPr="006B7423">
        <w:rPr>
          <w:rFonts w:asciiTheme="minorHAnsi" w:hAnsiTheme="minorHAnsi" w:cstheme="minorHAnsi"/>
          <w:sz w:val="24"/>
          <w:szCs w:val="24"/>
        </w:rPr>
        <w:lastRenderedPageBreak/>
        <w:t xml:space="preserve">Answer: </w:t>
      </w:r>
      <w:r w:rsidR="00992202" w:rsidRPr="006B7423">
        <w:rPr>
          <w:rFonts w:asciiTheme="minorHAnsi" w:hAnsiTheme="minorHAnsi" w:cstheme="minorHAnsi"/>
          <w:sz w:val="24"/>
          <w:szCs w:val="24"/>
        </w:rPr>
        <w:t>The cactus</w:t>
      </w:r>
      <w:r w:rsidR="006B7423" w:rsidRPr="006B7423">
        <w:rPr>
          <w:rFonts w:asciiTheme="minorHAnsi" w:hAnsiTheme="minorHAnsi" w:cstheme="minorHAnsi"/>
          <w:sz w:val="24"/>
          <w:szCs w:val="24"/>
        </w:rPr>
        <w:t>, which</w:t>
      </w:r>
      <w:r w:rsidR="000F77CF" w:rsidRPr="006B7423">
        <w:rPr>
          <w:rFonts w:asciiTheme="minorHAnsi" w:hAnsiTheme="minorHAnsi" w:cstheme="minorHAnsi"/>
          <w:sz w:val="24"/>
          <w:szCs w:val="24"/>
        </w:rPr>
        <w:t xml:space="preserve"> Elizabeth’s parents gave to her as a pet,</w:t>
      </w:r>
      <w:r w:rsidR="00992202" w:rsidRPr="006B7423">
        <w:rPr>
          <w:rFonts w:asciiTheme="minorHAnsi" w:hAnsiTheme="minorHAnsi" w:cstheme="minorHAnsi"/>
          <w:sz w:val="24"/>
          <w:szCs w:val="24"/>
        </w:rPr>
        <w:t xml:space="preserve"> is a good listener because it cannot speak. </w:t>
      </w:r>
      <w:r w:rsidR="000F77CF" w:rsidRPr="006B7423">
        <w:rPr>
          <w:rFonts w:asciiTheme="minorHAnsi" w:hAnsiTheme="minorHAnsi" w:cstheme="minorHAnsi"/>
          <w:sz w:val="24"/>
          <w:szCs w:val="24"/>
        </w:rPr>
        <w:t xml:space="preserve">The cactus has a difficult sense of humor because it cannot interact with Elizabeth without hurting her </w:t>
      </w:r>
      <w:r w:rsidR="006B7423" w:rsidRPr="006B7423">
        <w:rPr>
          <w:rFonts w:asciiTheme="minorHAnsi" w:hAnsiTheme="minorHAnsi" w:cstheme="minorHAnsi"/>
          <w:sz w:val="24"/>
          <w:szCs w:val="24"/>
        </w:rPr>
        <w:t xml:space="preserve">(thorns).  She wants a pet with whom </w:t>
      </w:r>
      <w:r w:rsidR="000F77CF" w:rsidRPr="006B7423">
        <w:rPr>
          <w:rFonts w:asciiTheme="minorHAnsi" w:hAnsiTheme="minorHAnsi" w:cstheme="minorHAnsi"/>
          <w:sz w:val="24"/>
          <w:szCs w:val="24"/>
        </w:rPr>
        <w:t>sh</w:t>
      </w:r>
      <w:r w:rsidR="006B7423" w:rsidRPr="006B7423">
        <w:rPr>
          <w:rFonts w:asciiTheme="minorHAnsi" w:hAnsiTheme="minorHAnsi" w:cstheme="minorHAnsi"/>
          <w:sz w:val="24"/>
          <w:szCs w:val="24"/>
        </w:rPr>
        <w:t xml:space="preserve">e can </w:t>
      </w:r>
      <w:proofErr w:type="gramStart"/>
      <w:r w:rsidR="006B7423" w:rsidRPr="006B7423">
        <w:rPr>
          <w:rFonts w:asciiTheme="minorHAnsi" w:hAnsiTheme="minorHAnsi" w:cstheme="minorHAnsi"/>
          <w:sz w:val="24"/>
          <w:szCs w:val="24"/>
        </w:rPr>
        <w:t>actually play</w:t>
      </w:r>
      <w:proofErr w:type="gramEnd"/>
      <w:r w:rsidR="000F77CF" w:rsidRPr="006B7423">
        <w:rPr>
          <w:rFonts w:asciiTheme="minorHAnsi" w:hAnsiTheme="minorHAnsi" w:cstheme="minorHAnsi"/>
          <w:sz w:val="24"/>
          <w:szCs w:val="24"/>
        </w:rPr>
        <w:t xml:space="preserve">. </w:t>
      </w:r>
    </w:p>
    <w:p w14:paraId="597A4EA3" w14:textId="77777777" w:rsidR="006444D5" w:rsidRPr="006B7423" w:rsidRDefault="006B7423" w:rsidP="006B7423">
      <w:pPr>
        <w:pStyle w:val="ListParagraph"/>
        <w:numPr>
          <w:ilvl w:val="0"/>
          <w:numId w:val="6"/>
        </w:numPr>
        <w:spacing w:after="0" w:line="360" w:lineRule="auto"/>
        <w:rPr>
          <w:rFonts w:asciiTheme="minorHAnsi" w:hAnsiTheme="minorHAnsi" w:cstheme="minorHAnsi"/>
          <w:i/>
          <w:sz w:val="24"/>
          <w:szCs w:val="24"/>
        </w:rPr>
      </w:pPr>
      <w:r w:rsidRPr="006B7423">
        <w:rPr>
          <w:rFonts w:asciiTheme="minorHAnsi" w:hAnsiTheme="minorHAnsi" w:cstheme="minorHAnsi"/>
          <w:i/>
          <w:sz w:val="24"/>
          <w:szCs w:val="24"/>
        </w:rPr>
        <w:t>This story is considered to be Humorous Fiction. It is a made-</w:t>
      </w:r>
      <w:r w:rsidR="006444D5" w:rsidRPr="006B7423">
        <w:rPr>
          <w:rFonts w:asciiTheme="minorHAnsi" w:hAnsiTheme="minorHAnsi" w:cstheme="minorHAnsi"/>
          <w:i/>
          <w:sz w:val="24"/>
          <w:szCs w:val="24"/>
        </w:rPr>
        <w:t>up story written to make readers laugh. Re</w:t>
      </w:r>
      <w:r w:rsidRPr="006B7423">
        <w:rPr>
          <w:rFonts w:asciiTheme="minorHAnsi" w:hAnsiTheme="minorHAnsi" w:cstheme="minorHAnsi"/>
          <w:i/>
          <w:sz w:val="24"/>
          <w:szCs w:val="24"/>
        </w:rPr>
        <w:t>-</w:t>
      </w:r>
      <w:r w:rsidR="006444D5" w:rsidRPr="006B7423">
        <w:rPr>
          <w:rFonts w:asciiTheme="minorHAnsi" w:hAnsiTheme="minorHAnsi" w:cstheme="minorHAnsi"/>
          <w:i/>
          <w:sz w:val="24"/>
          <w:szCs w:val="24"/>
        </w:rPr>
        <w:t xml:space="preserve">read </w:t>
      </w:r>
      <w:r w:rsidR="00760A10" w:rsidRPr="006B7423">
        <w:rPr>
          <w:rFonts w:asciiTheme="minorHAnsi" w:hAnsiTheme="minorHAnsi" w:cstheme="minorHAnsi"/>
          <w:i/>
          <w:sz w:val="24"/>
          <w:szCs w:val="24"/>
        </w:rPr>
        <w:t xml:space="preserve">the story </w:t>
      </w:r>
      <w:r w:rsidR="006444D5" w:rsidRPr="006B7423">
        <w:rPr>
          <w:rFonts w:asciiTheme="minorHAnsi" w:hAnsiTheme="minorHAnsi" w:cstheme="minorHAnsi"/>
          <w:i/>
          <w:sz w:val="24"/>
          <w:szCs w:val="24"/>
        </w:rPr>
        <w:t>and identify several humorous details</w:t>
      </w:r>
      <w:r w:rsidR="00760A10" w:rsidRPr="006B7423">
        <w:rPr>
          <w:rFonts w:asciiTheme="minorHAnsi" w:hAnsiTheme="minorHAnsi" w:cstheme="minorHAnsi"/>
          <w:i/>
          <w:sz w:val="24"/>
          <w:szCs w:val="24"/>
        </w:rPr>
        <w:t>.</w:t>
      </w:r>
      <w:r w:rsidRPr="006B7423">
        <w:rPr>
          <w:rFonts w:asciiTheme="minorHAnsi" w:hAnsiTheme="minorHAnsi" w:cstheme="minorHAnsi"/>
          <w:i/>
          <w:sz w:val="24"/>
          <w:szCs w:val="24"/>
        </w:rPr>
        <w:t xml:space="preserve"> Explain why they were humorous.</w:t>
      </w:r>
    </w:p>
    <w:p w14:paraId="4427BA5A" w14:textId="77777777" w:rsidR="006444D5" w:rsidRPr="006B7423" w:rsidRDefault="006B7423" w:rsidP="006B7423">
      <w:pPr>
        <w:spacing w:after="0" w:line="360" w:lineRule="auto"/>
        <w:ind w:left="360" w:firstLine="360"/>
        <w:contextualSpacing/>
        <w:rPr>
          <w:rFonts w:asciiTheme="minorHAnsi" w:hAnsiTheme="minorHAnsi" w:cstheme="minorHAnsi"/>
          <w:sz w:val="24"/>
          <w:szCs w:val="24"/>
        </w:rPr>
      </w:pPr>
      <w:r w:rsidRPr="006B7423">
        <w:rPr>
          <w:rFonts w:asciiTheme="minorHAnsi" w:hAnsiTheme="minorHAnsi" w:cstheme="minorHAnsi"/>
          <w:sz w:val="24"/>
          <w:szCs w:val="24"/>
        </w:rPr>
        <w:t xml:space="preserve">Answer: </w:t>
      </w:r>
      <w:r w:rsidR="00760A10" w:rsidRPr="006B7423">
        <w:rPr>
          <w:rFonts w:asciiTheme="minorHAnsi" w:hAnsiTheme="minorHAnsi" w:cstheme="minorHAnsi"/>
          <w:sz w:val="24"/>
          <w:szCs w:val="24"/>
        </w:rPr>
        <w:t>Answers will vary</w:t>
      </w:r>
      <w:r w:rsidRPr="006B7423">
        <w:rPr>
          <w:rFonts w:asciiTheme="minorHAnsi" w:hAnsiTheme="minorHAnsi" w:cstheme="minorHAnsi"/>
          <w:sz w:val="24"/>
          <w:szCs w:val="24"/>
        </w:rPr>
        <w:t>.</w:t>
      </w:r>
    </w:p>
    <w:p w14:paraId="4324E131" w14:textId="77777777" w:rsidR="00760A10" w:rsidRPr="006B7423" w:rsidRDefault="006B7423" w:rsidP="006B7423">
      <w:pPr>
        <w:pStyle w:val="ListParagraph"/>
        <w:numPr>
          <w:ilvl w:val="0"/>
          <w:numId w:val="6"/>
        </w:numPr>
        <w:spacing w:after="0" w:line="360" w:lineRule="auto"/>
        <w:rPr>
          <w:rFonts w:asciiTheme="minorHAnsi" w:hAnsiTheme="minorHAnsi" w:cstheme="minorHAnsi"/>
          <w:i/>
          <w:sz w:val="24"/>
          <w:szCs w:val="24"/>
        </w:rPr>
      </w:pPr>
      <w:r w:rsidRPr="006B7423">
        <w:rPr>
          <w:rFonts w:asciiTheme="minorHAnsi" w:hAnsiTheme="minorHAnsi" w:cstheme="minorHAnsi"/>
          <w:i/>
          <w:sz w:val="24"/>
          <w:szCs w:val="24"/>
        </w:rPr>
        <w:t xml:space="preserve">Explain what an idiom is, identify at least 2 Idioms from the story, and describe </w:t>
      </w:r>
      <w:r w:rsidR="00760A10" w:rsidRPr="006B7423">
        <w:rPr>
          <w:rFonts w:asciiTheme="minorHAnsi" w:hAnsiTheme="minorHAnsi" w:cstheme="minorHAnsi"/>
          <w:i/>
          <w:sz w:val="24"/>
          <w:szCs w:val="24"/>
        </w:rPr>
        <w:t>how they impact the meaning of the story</w:t>
      </w:r>
      <w:r w:rsidRPr="006B7423">
        <w:rPr>
          <w:rFonts w:asciiTheme="minorHAnsi" w:hAnsiTheme="minorHAnsi" w:cstheme="minorHAnsi"/>
          <w:i/>
          <w:sz w:val="24"/>
          <w:szCs w:val="24"/>
        </w:rPr>
        <w:t>.</w:t>
      </w:r>
    </w:p>
    <w:p w14:paraId="78DFEE1D" w14:textId="77777777" w:rsidR="0089729A" w:rsidRPr="00F23738" w:rsidRDefault="00760A10" w:rsidP="00F23738">
      <w:pPr>
        <w:pStyle w:val="ListParagraph"/>
        <w:spacing w:after="0" w:line="360" w:lineRule="auto"/>
        <w:rPr>
          <w:rFonts w:asciiTheme="minorHAnsi" w:hAnsiTheme="minorHAnsi" w:cstheme="minorHAnsi"/>
          <w:sz w:val="24"/>
          <w:szCs w:val="24"/>
        </w:rPr>
      </w:pPr>
      <w:r w:rsidRPr="006B7423">
        <w:rPr>
          <w:rFonts w:asciiTheme="minorHAnsi" w:hAnsiTheme="minorHAnsi" w:cstheme="minorHAnsi"/>
          <w:sz w:val="24"/>
          <w:szCs w:val="24"/>
        </w:rPr>
        <w:t>Answer:</w:t>
      </w:r>
      <w:r w:rsidRPr="006B7423">
        <w:rPr>
          <w:rFonts w:asciiTheme="minorHAnsi" w:hAnsiTheme="minorHAnsi" w:cstheme="minorHAnsi"/>
          <w:b/>
          <w:sz w:val="24"/>
          <w:szCs w:val="24"/>
        </w:rPr>
        <w:t xml:space="preserve"> </w:t>
      </w:r>
      <w:r w:rsidR="00F23738" w:rsidRPr="006B7423">
        <w:rPr>
          <w:rFonts w:asciiTheme="minorHAnsi" w:hAnsiTheme="minorHAnsi" w:cstheme="minorHAnsi"/>
          <w:sz w:val="24"/>
          <w:szCs w:val="24"/>
        </w:rPr>
        <w:t>An idiom is a phrase or expression whose meaning cannot be understood from the ordinary meanings of the separate words</w:t>
      </w:r>
      <w:r w:rsidR="00F23738">
        <w:rPr>
          <w:rFonts w:asciiTheme="minorHAnsi" w:hAnsiTheme="minorHAnsi" w:cstheme="minorHAnsi"/>
          <w:sz w:val="24"/>
          <w:szCs w:val="24"/>
        </w:rPr>
        <w:t xml:space="preserve"> (</w:t>
      </w:r>
      <w:r w:rsidRPr="00F23738">
        <w:rPr>
          <w:rFonts w:asciiTheme="minorHAnsi" w:hAnsiTheme="minorHAnsi" w:cstheme="minorHAnsi"/>
          <w:sz w:val="24"/>
          <w:szCs w:val="24"/>
        </w:rPr>
        <w:t>Ex. Hit the spot, Go for Broke, Grew by leaps and bounds, etc.</w:t>
      </w:r>
    </w:p>
    <w:p w14:paraId="41BEBC28" w14:textId="77777777" w:rsidR="0089729A" w:rsidRPr="006B7423" w:rsidRDefault="0089729A" w:rsidP="006B7423">
      <w:pPr>
        <w:pStyle w:val="ListParagraph"/>
        <w:numPr>
          <w:ilvl w:val="0"/>
          <w:numId w:val="6"/>
        </w:numPr>
        <w:spacing w:after="0" w:line="360" w:lineRule="auto"/>
        <w:rPr>
          <w:rFonts w:asciiTheme="minorHAnsi" w:hAnsiTheme="minorHAnsi" w:cstheme="minorHAnsi"/>
          <w:i/>
          <w:sz w:val="24"/>
          <w:szCs w:val="24"/>
        </w:rPr>
      </w:pPr>
      <w:r w:rsidRPr="006B7423">
        <w:rPr>
          <w:rFonts w:asciiTheme="minorHAnsi" w:hAnsiTheme="minorHAnsi" w:cstheme="minorHAnsi"/>
          <w:i/>
          <w:sz w:val="24"/>
          <w:szCs w:val="24"/>
        </w:rPr>
        <w:t xml:space="preserve">Select other words from the text that are multiple meaning words and have students determine the meaning in context, and identify the page number and develop their own sentence using the word in the same context. </w:t>
      </w:r>
      <w:r w:rsidR="007C20BA" w:rsidRPr="006B7423">
        <w:rPr>
          <w:rFonts w:asciiTheme="minorHAnsi" w:hAnsiTheme="minorHAnsi" w:cstheme="minorHAnsi"/>
          <w:i/>
          <w:sz w:val="24"/>
          <w:szCs w:val="24"/>
        </w:rPr>
        <w:t xml:space="preserve">Use dictionary if needed. </w:t>
      </w:r>
    </w:p>
    <w:p w14:paraId="4D451A7B" w14:textId="77777777" w:rsidR="00CA07EF" w:rsidRPr="006B7423" w:rsidRDefault="00CA07EF" w:rsidP="006B7423">
      <w:pPr>
        <w:spacing w:after="0" w:line="360" w:lineRule="auto"/>
        <w:contextualSpacing/>
        <w:rPr>
          <w:rFonts w:asciiTheme="minorHAnsi" w:hAnsiTheme="minorHAnsi" w:cstheme="minorHAnsi"/>
          <w:sz w:val="24"/>
          <w:szCs w:val="24"/>
        </w:rPr>
      </w:pPr>
    </w:p>
    <w:p w14:paraId="6F15B341" w14:textId="77777777" w:rsidR="00480616" w:rsidRPr="006B7423" w:rsidRDefault="00480616" w:rsidP="006B7423">
      <w:pPr>
        <w:spacing w:after="0" w:line="360" w:lineRule="auto"/>
        <w:contextualSpacing/>
        <w:rPr>
          <w:rFonts w:asciiTheme="minorHAnsi" w:hAnsiTheme="minorHAnsi" w:cstheme="minorHAnsi"/>
          <w:sz w:val="32"/>
          <w:szCs w:val="28"/>
          <w:u w:val="single"/>
        </w:rPr>
      </w:pPr>
      <w:r w:rsidRPr="006B7423">
        <w:rPr>
          <w:rFonts w:asciiTheme="minorHAnsi" w:hAnsiTheme="minorHAnsi" w:cstheme="minorHAnsi"/>
          <w:sz w:val="32"/>
          <w:szCs w:val="28"/>
          <w:u w:val="single"/>
        </w:rPr>
        <w:t>Note</w:t>
      </w:r>
      <w:r w:rsidR="006B7423" w:rsidRPr="006B7423">
        <w:rPr>
          <w:rFonts w:asciiTheme="minorHAnsi" w:hAnsiTheme="minorHAnsi" w:cstheme="minorHAnsi"/>
          <w:sz w:val="32"/>
          <w:szCs w:val="28"/>
          <w:u w:val="single"/>
        </w:rPr>
        <w:t>s</w:t>
      </w:r>
      <w:r w:rsidRPr="006B7423">
        <w:rPr>
          <w:rFonts w:asciiTheme="minorHAnsi" w:hAnsiTheme="minorHAnsi" w:cstheme="minorHAnsi"/>
          <w:sz w:val="32"/>
          <w:szCs w:val="28"/>
          <w:u w:val="single"/>
        </w:rPr>
        <w:t xml:space="preserve"> to Teacher</w:t>
      </w:r>
    </w:p>
    <w:p w14:paraId="2E8AA4E6" w14:textId="77777777" w:rsidR="006B7423" w:rsidRPr="006B7423" w:rsidRDefault="006B7423" w:rsidP="006B7423">
      <w:pPr>
        <w:pStyle w:val="ListParagraph"/>
        <w:numPr>
          <w:ilvl w:val="0"/>
          <w:numId w:val="6"/>
        </w:numPr>
        <w:spacing w:after="0" w:line="360" w:lineRule="auto"/>
        <w:rPr>
          <w:rFonts w:asciiTheme="minorHAnsi" w:hAnsiTheme="minorHAnsi" w:cstheme="minorHAnsi"/>
          <w:sz w:val="24"/>
          <w:szCs w:val="24"/>
        </w:rPr>
      </w:pPr>
      <w:r w:rsidRPr="006B7423">
        <w:rPr>
          <w:rFonts w:asciiTheme="minorHAnsi" w:hAnsiTheme="minorHAnsi" w:cstheme="minorHAnsi"/>
          <w:sz w:val="24"/>
          <w:szCs w:val="24"/>
        </w:rPr>
        <w:t xml:space="preserve">Many of the words have multiple meanings.  It is important to address these words to show students how to look at words in context in order to figure out their meaning. </w:t>
      </w:r>
    </w:p>
    <w:p w14:paraId="17E4CEC5" w14:textId="77777777" w:rsidR="00760A10" w:rsidRPr="006B7423" w:rsidRDefault="006B7423" w:rsidP="006B7423">
      <w:pPr>
        <w:pStyle w:val="ListParagraph"/>
        <w:numPr>
          <w:ilvl w:val="0"/>
          <w:numId w:val="6"/>
        </w:numPr>
        <w:spacing w:after="0" w:line="360" w:lineRule="auto"/>
        <w:rPr>
          <w:rFonts w:asciiTheme="minorHAnsi" w:hAnsiTheme="minorHAnsi" w:cstheme="minorHAnsi"/>
          <w:sz w:val="24"/>
          <w:szCs w:val="24"/>
        </w:rPr>
      </w:pPr>
      <w:r w:rsidRPr="006B7423">
        <w:rPr>
          <w:rFonts w:asciiTheme="minorHAnsi" w:hAnsiTheme="minorHAnsi" w:cstheme="minorHAnsi"/>
          <w:sz w:val="24"/>
          <w:szCs w:val="24"/>
        </w:rPr>
        <w:t xml:space="preserve">The author used words with suffixes and prefixes. This would be a great opportunity to address related words. Ex. Protect, protected, unprotected, protecting, etc…  </w:t>
      </w:r>
    </w:p>
    <w:p w14:paraId="3FDD0C6C" w14:textId="77777777" w:rsidR="00344A9E" w:rsidRPr="006B7423" w:rsidRDefault="003C4E44" w:rsidP="006B7423">
      <w:pPr>
        <w:pStyle w:val="ListParagraph"/>
        <w:numPr>
          <w:ilvl w:val="0"/>
          <w:numId w:val="6"/>
        </w:numPr>
        <w:spacing w:after="0" w:line="360" w:lineRule="auto"/>
        <w:rPr>
          <w:rFonts w:asciiTheme="minorHAnsi" w:hAnsiTheme="minorHAnsi" w:cstheme="minorHAnsi"/>
          <w:sz w:val="24"/>
          <w:szCs w:val="24"/>
        </w:rPr>
      </w:pPr>
      <w:r w:rsidRPr="006B7423">
        <w:rPr>
          <w:rFonts w:asciiTheme="minorHAnsi" w:hAnsiTheme="minorHAnsi" w:cstheme="minorHAnsi"/>
          <w:sz w:val="24"/>
          <w:szCs w:val="24"/>
        </w:rPr>
        <w:t>For the c</w:t>
      </w:r>
      <w:r w:rsidR="002A7772" w:rsidRPr="006B7423">
        <w:rPr>
          <w:rFonts w:asciiTheme="minorHAnsi" w:hAnsiTheme="minorHAnsi" w:cstheme="minorHAnsi"/>
          <w:sz w:val="24"/>
          <w:szCs w:val="24"/>
        </w:rPr>
        <w:t xml:space="preserve">ooperative </w:t>
      </w:r>
      <w:r w:rsidRPr="006B7423">
        <w:rPr>
          <w:rFonts w:asciiTheme="minorHAnsi" w:hAnsiTheme="minorHAnsi" w:cstheme="minorHAnsi"/>
          <w:sz w:val="24"/>
          <w:szCs w:val="24"/>
        </w:rPr>
        <w:t>l</w:t>
      </w:r>
      <w:r w:rsidR="003B75FF" w:rsidRPr="006B7423">
        <w:rPr>
          <w:rFonts w:asciiTheme="minorHAnsi" w:hAnsiTheme="minorHAnsi" w:cstheme="minorHAnsi"/>
          <w:sz w:val="24"/>
          <w:szCs w:val="24"/>
        </w:rPr>
        <w:t xml:space="preserve">earning </w:t>
      </w:r>
      <w:r w:rsidR="002A7772" w:rsidRPr="006B7423">
        <w:rPr>
          <w:rFonts w:asciiTheme="minorHAnsi" w:hAnsiTheme="minorHAnsi" w:cstheme="minorHAnsi"/>
          <w:sz w:val="24"/>
          <w:szCs w:val="24"/>
        </w:rPr>
        <w:t>gro</w:t>
      </w:r>
      <w:r w:rsidR="003B75FF" w:rsidRPr="006B7423">
        <w:rPr>
          <w:rFonts w:asciiTheme="minorHAnsi" w:hAnsiTheme="minorHAnsi" w:cstheme="minorHAnsi"/>
          <w:sz w:val="24"/>
          <w:szCs w:val="24"/>
        </w:rPr>
        <w:t>up activity</w:t>
      </w:r>
      <w:r w:rsidR="006B7423" w:rsidRPr="006B7423">
        <w:rPr>
          <w:rFonts w:asciiTheme="minorHAnsi" w:hAnsiTheme="minorHAnsi" w:cstheme="minorHAnsi"/>
          <w:sz w:val="24"/>
          <w:szCs w:val="24"/>
        </w:rPr>
        <w:t>,</w:t>
      </w:r>
      <w:r w:rsidRPr="006B7423">
        <w:rPr>
          <w:rFonts w:asciiTheme="minorHAnsi" w:hAnsiTheme="minorHAnsi" w:cstheme="minorHAnsi"/>
          <w:sz w:val="24"/>
          <w:szCs w:val="24"/>
        </w:rPr>
        <w:t xml:space="preserve"> teachers should utilize strategies such as talking chips.</w:t>
      </w:r>
    </w:p>
    <w:p w14:paraId="1E324F32" w14:textId="77777777" w:rsidR="000E564B" w:rsidRDefault="00F22745" w:rsidP="006B7423">
      <w:pPr>
        <w:pStyle w:val="ListParagraph"/>
        <w:numPr>
          <w:ilvl w:val="0"/>
          <w:numId w:val="6"/>
        </w:numPr>
        <w:spacing w:after="0" w:line="360" w:lineRule="auto"/>
        <w:rPr>
          <w:rFonts w:asciiTheme="minorHAnsi" w:hAnsiTheme="minorHAnsi" w:cstheme="minorHAnsi"/>
          <w:sz w:val="24"/>
          <w:szCs w:val="24"/>
        </w:rPr>
      </w:pPr>
      <w:r w:rsidRPr="006B7423">
        <w:rPr>
          <w:rFonts w:asciiTheme="minorHAnsi" w:hAnsiTheme="minorHAnsi" w:cstheme="minorHAnsi"/>
          <w:sz w:val="24"/>
          <w:szCs w:val="24"/>
        </w:rPr>
        <w:t xml:space="preserve">Dialogue </w:t>
      </w:r>
      <w:r w:rsidR="00344A9E" w:rsidRPr="006B7423">
        <w:rPr>
          <w:rFonts w:asciiTheme="minorHAnsi" w:hAnsiTheme="minorHAnsi" w:cstheme="minorHAnsi"/>
          <w:sz w:val="24"/>
          <w:szCs w:val="24"/>
        </w:rPr>
        <w:t>is</w:t>
      </w:r>
      <w:r w:rsidRPr="006B7423">
        <w:rPr>
          <w:rFonts w:asciiTheme="minorHAnsi" w:hAnsiTheme="minorHAnsi" w:cstheme="minorHAnsi"/>
          <w:sz w:val="24"/>
          <w:szCs w:val="24"/>
        </w:rPr>
        <w:t xml:space="preserve"> continuously used throughout</w:t>
      </w:r>
      <w:r w:rsidR="007C20BA" w:rsidRPr="006B7423">
        <w:rPr>
          <w:rFonts w:asciiTheme="minorHAnsi" w:hAnsiTheme="minorHAnsi" w:cstheme="minorHAnsi"/>
          <w:sz w:val="24"/>
          <w:szCs w:val="24"/>
        </w:rPr>
        <w:t xml:space="preserve"> the story; t</w:t>
      </w:r>
      <w:r w:rsidRPr="006B7423">
        <w:rPr>
          <w:rFonts w:asciiTheme="minorHAnsi" w:hAnsiTheme="minorHAnsi" w:cstheme="minorHAnsi"/>
          <w:sz w:val="24"/>
          <w:szCs w:val="24"/>
        </w:rPr>
        <w:t>eachers should</w:t>
      </w:r>
      <w:r w:rsidR="00344A9E" w:rsidRPr="006B7423">
        <w:rPr>
          <w:rFonts w:asciiTheme="minorHAnsi" w:hAnsiTheme="minorHAnsi" w:cstheme="minorHAnsi"/>
          <w:sz w:val="24"/>
          <w:szCs w:val="24"/>
        </w:rPr>
        <w:t xml:space="preserve"> draw students’ attention to</w:t>
      </w:r>
      <w:r w:rsidRPr="006B7423">
        <w:rPr>
          <w:rFonts w:asciiTheme="minorHAnsi" w:hAnsiTheme="minorHAnsi" w:cstheme="minorHAnsi"/>
          <w:sz w:val="24"/>
          <w:szCs w:val="24"/>
        </w:rPr>
        <w:t xml:space="preserve"> the repetitiveness of quotes.</w:t>
      </w:r>
      <w:r w:rsidR="007C20BA" w:rsidRPr="006B7423">
        <w:rPr>
          <w:rFonts w:asciiTheme="minorHAnsi" w:hAnsiTheme="minorHAnsi" w:cstheme="minorHAnsi"/>
          <w:sz w:val="24"/>
          <w:szCs w:val="24"/>
        </w:rPr>
        <w:t xml:space="preserve"> </w:t>
      </w:r>
      <w:r w:rsidR="00E06F0F" w:rsidRPr="006B7423">
        <w:rPr>
          <w:rFonts w:asciiTheme="minorHAnsi" w:hAnsiTheme="minorHAnsi" w:cstheme="minorHAnsi"/>
          <w:sz w:val="24"/>
          <w:szCs w:val="24"/>
        </w:rPr>
        <w:t>Have students identify which character is speaking each time.  A good activity would be to have</w:t>
      </w:r>
      <w:r w:rsidR="009E7F23" w:rsidRPr="006B7423">
        <w:rPr>
          <w:rFonts w:asciiTheme="minorHAnsi" w:hAnsiTheme="minorHAnsi" w:cstheme="minorHAnsi"/>
          <w:sz w:val="24"/>
          <w:szCs w:val="24"/>
        </w:rPr>
        <w:t xml:space="preserve"> students</w:t>
      </w:r>
      <w:r w:rsidR="00E06F0F" w:rsidRPr="006B7423">
        <w:rPr>
          <w:rFonts w:asciiTheme="minorHAnsi" w:hAnsiTheme="minorHAnsi" w:cstheme="minorHAnsi"/>
          <w:sz w:val="24"/>
          <w:szCs w:val="24"/>
        </w:rPr>
        <w:t xml:space="preserve"> role play or change voice with each character.</w:t>
      </w:r>
      <w:r w:rsidR="007C20BA" w:rsidRPr="006B7423">
        <w:rPr>
          <w:rFonts w:asciiTheme="minorHAnsi" w:hAnsiTheme="minorHAnsi" w:cstheme="minorHAnsi"/>
          <w:sz w:val="24"/>
          <w:szCs w:val="24"/>
        </w:rPr>
        <w:t xml:space="preserve"> </w:t>
      </w:r>
    </w:p>
    <w:p w14:paraId="0B150157" w14:textId="77777777" w:rsidR="000E564B" w:rsidRDefault="000E564B" w:rsidP="000E564B">
      <w:pPr>
        <w:pStyle w:val="ListParagraph"/>
        <w:spacing w:after="0" w:line="360" w:lineRule="auto"/>
        <w:ind w:left="360"/>
        <w:rPr>
          <w:rFonts w:asciiTheme="minorHAnsi" w:hAnsiTheme="minorHAnsi" w:cstheme="minorHAnsi"/>
          <w:sz w:val="24"/>
          <w:szCs w:val="24"/>
        </w:rPr>
        <w:sectPr w:rsidR="000E564B">
          <w:headerReference w:type="default" r:id="rId8"/>
          <w:footerReference w:type="default" r:id="rId9"/>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72CE40F5" w14:textId="77777777" w:rsidR="00033929" w:rsidRDefault="00033929" w:rsidP="00033929">
      <w:pPr>
        <w:spacing w:after="0" w:line="240" w:lineRule="auto"/>
        <w:jc w:val="center"/>
        <w:rPr>
          <w:rFonts w:cstheme="minorHAnsi"/>
          <w:sz w:val="36"/>
          <w:szCs w:val="36"/>
        </w:rPr>
      </w:pPr>
      <w:r w:rsidRPr="00C35538">
        <w:rPr>
          <w:rFonts w:cstheme="minorHAnsi"/>
          <w:sz w:val="36"/>
          <w:szCs w:val="36"/>
        </w:rPr>
        <w:lastRenderedPageBreak/>
        <w:t xml:space="preserve">Supports for English Language Learners (ELLs) to use </w:t>
      </w:r>
    </w:p>
    <w:p w14:paraId="1F57C0C4" w14:textId="0DBEFBCB" w:rsidR="00033929" w:rsidRPr="00C35538" w:rsidRDefault="00033929" w:rsidP="00033929">
      <w:pPr>
        <w:jc w:val="center"/>
        <w:rPr>
          <w:rFonts w:cstheme="minorHAnsi"/>
          <w:sz w:val="36"/>
          <w:szCs w:val="36"/>
        </w:rPr>
      </w:pPr>
      <w:r w:rsidRPr="00C35538">
        <w:rPr>
          <w:rFonts w:cstheme="minorHAnsi"/>
          <w:sz w:val="36"/>
          <w:szCs w:val="36"/>
        </w:rPr>
        <w:t>with Basal Alignment Project Lessons</w:t>
      </w:r>
    </w:p>
    <w:p w14:paraId="048AF30D" w14:textId="77777777" w:rsidR="00033929" w:rsidRPr="00887983" w:rsidRDefault="00033929" w:rsidP="00033929">
      <w:pPr>
        <w:rPr>
          <w:rFonts w:cstheme="minorHAnsi"/>
        </w:rPr>
      </w:pPr>
      <w:r>
        <w:rPr>
          <w:rFonts w:cstheme="minorHAnsi"/>
        </w:rPr>
        <w:t>When teaching any lesson, it is important to make sure you are including supports to help all students.  We have prepared some examples of different types of supports that you can use in conjunction with our Basal Align</w:t>
      </w:r>
      <w:bookmarkStart w:id="0" w:name="_GoBack"/>
      <w:bookmarkEnd w:id="0"/>
      <w:r>
        <w:rPr>
          <w:rFonts w:cstheme="minorHAnsi"/>
        </w:rPr>
        <w:t xml:space="preserve">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619AF703" w14:textId="77777777" w:rsidR="00033929" w:rsidRPr="00BB4479" w:rsidRDefault="00033929" w:rsidP="00033929">
      <w:pPr>
        <w:rPr>
          <w:rFonts w:cstheme="minorHAnsi"/>
          <w:b/>
          <w:sz w:val="28"/>
          <w:szCs w:val="28"/>
        </w:rPr>
      </w:pPr>
      <w:r w:rsidRPr="00C35538">
        <w:rPr>
          <w:rFonts w:cstheme="minorHAnsi"/>
          <w:b/>
          <w:sz w:val="28"/>
          <w:szCs w:val="28"/>
        </w:rPr>
        <w:t xml:space="preserve">Before the reading:  </w:t>
      </w:r>
    </w:p>
    <w:p w14:paraId="11031E43" w14:textId="77777777" w:rsidR="00033929" w:rsidRPr="00C35538" w:rsidRDefault="00033929" w:rsidP="00033929">
      <w:pPr>
        <w:pStyle w:val="ListParagraph"/>
        <w:numPr>
          <w:ilvl w:val="0"/>
          <w:numId w:val="19"/>
        </w:numPr>
        <w:spacing w:after="160" w:line="254" w:lineRule="auto"/>
        <w:rPr>
          <w:rFonts w:cstheme="minorHAnsi"/>
        </w:rPr>
      </w:pPr>
      <w:r>
        <w:rPr>
          <w:rFonts w:cstheme="minorHAnsi"/>
        </w:rPr>
        <w:t xml:space="preserve">Read passages, sing songs, watch videos, view photographs, discuss topics (e.g., using the </w:t>
      </w:r>
      <w:hyperlink r:id="rId10"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3FACA098" w14:textId="77777777" w:rsidR="00033929" w:rsidRPr="00C35538" w:rsidRDefault="00033929" w:rsidP="00033929">
      <w:pPr>
        <w:pStyle w:val="ListParagraph"/>
        <w:rPr>
          <w:rFonts w:cstheme="minorHAnsi"/>
        </w:rPr>
      </w:pPr>
    </w:p>
    <w:p w14:paraId="5C99C028" w14:textId="77777777" w:rsidR="00033929" w:rsidRDefault="00033929" w:rsidP="00033929">
      <w:pPr>
        <w:pStyle w:val="ListParagraph"/>
        <w:numPr>
          <w:ilvl w:val="0"/>
          <w:numId w:val="21"/>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11"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14:paraId="116DAFAD" w14:textId="77777777" w:rsidR="00033929" w:rsidRPr="00C35538" w:rsidRDefault="00033929" w:rsidP="00033929">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37F93DF7" w14:textId="77777777" w:rsidR="00033929" w:rsidRDefault="00033929" w:rsidP="00033929">
      <w:pPr>
        <w:pStyle w:val="ListParagraph"/>
        <w:numPr>
          <w:ilvl w:val="0"/>
          <w:numId w:val="25"/>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2"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6FCAF675" w14:textId="77777777" w:rsidR="00033929" w:rsidRDefault="00033929" w:rsidP="00033929">
      <w:pPr>
        <w:pStyle w:val="ListParagraph"/>
        <w:numPr>
          <w:ilvl w:val="0"/>
          <w:numId w:val="25"/>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585DDC84" w14:textId="77777777" w:rsidR="00033929" w:rsidRDefault="00033929" w:rsidP="00033929">
      <w:pPr>
        <w:pStyle w:val="ListParagraph"/>
        <w:numPr>
          <w:ilvl w:val="0"/>
          <w:numId w:val="25"/>
        </w:numPr>
        <w:spacing w:after="160" w:line="256" w:lineRule="auto"/>
        <w:rPr>
          <w:rFonts w:cstheme="minorHAnsi"/>
        </w:rPr>
      </w:pPr>
      <w:r>
        <w:rPr>
          <w:rFonts w:cstheme="minorHAnsi"/>
        </w:rPr>
        <w:t xml:space="preserve">Keep a word wall or word bank where these new words can be added and that students can access later. </w:t>
      </w:r>
    </w:p>
    <w:p w14:paraId="23E19117" w14:textId="77777777" w:rsidR="00033929" w:rsidRDefault="00033929" w:rsidP="00033929">
      <w:pPr>
        <w:pStyle w:val="ListParagraph"/>
        <w:numPr>
          <w:ilvl w:val="0"/>
          <w:numId w:val="25"/>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1F87F0BB" w14:textId="77777777" w:rsidR="00033929" w:rsidRDefault="00033929" w:rsidP="00033929">
      <w:pPr>
        <w:pStyle w:val="ListParagraph"/>
        <w:numPr>
          <w:ilvl w:val="0"/>
          <w:numId w:val="25"/>
        </w:numPr>
        <w:spacing w:after="160" w:line="256" w:lineRule="auto"/>
        <w:rPr>
          <w:rFonts w:cstheme="minorHAnsi"/>
        </w:rPr>
      </w:pPr>
      <w:r>
        <w:rPr>
          <w:rFonts w:cstheme="minorHAnsi"/>
        </w:rPr>
        <w:t>Create pictures using the word. These can even be added to your word wall!</w:t>
      </w:r>
    </w:p>
    <w:p w14:paraId="3D2AF373" w14:textId="77777777" w:rsidR="00033929" w:rsidRDefault="00033929" w:rsidP="00033929">
      <w:pPr>
        <w:pStyle w:val="ListParagraph"/>
        <w:numPr>
          <w:ilvl w:val="0"/>
          <w:numId w:val="25"/>
        </w:numPr>
        <w:spacing w:after="160" w:line="256" w:lineRule="auto"/>
        <w:rPr>
          <w:rFonts w:cstheme="minorHAnsi"/>
        </w:rPr>
      </w:pPr>
      <w:r w:rsidRPr="00887983">
        <w:rPr>
          <w:rFonts w:cstheme="minorHAnsi"/>
        </w:rPr>
        <w:lastRenderedPageBreak/>
        <w:t xml:space="preserve">Create lists of synonyms and antonyms for the word. </w:t>
      </w:r>
      <w:bookmarkStart w:id="3" w:name="_Hlk525125549"/>
    </w:p>
    <w:p w14:paraId="33CA617D" w14:textId="77777777" w:rsidR="00033929" w:rsidRPr="00887983" w:rsidRDefault="00033929" w:rsidP="00033929">
      <w:pPr>
        <w:pStyle w:val="ListParagraph"/>
        <w:numPr>
          <w:ilvl w:val="0"/>
          <w:numId w:val="25"/>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3"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14:paraId="760AC2A9" w14:textId="77777777" w:rsidR="00033929" w:rsidRPr="00BA3B4C" w:rsidRDefault="00033929" w:rsidP="00033929">
      <w:pPr>
        <w:pStyle w:val="ListParagraph"/>
        <w:numPr>
          <w:ilvl w:val="1"/>
          <w:numId w:val="20"/>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15DACDD3" w14:textId="77777777" w:rsidR="00033929" w:rsidRDefault="00033929" w:rsidP="00033929">
      <w:pPr>
        <w:pStyle w:val="ListParagraph"/>
        <w:ind w:left="1440"/>
        <w:rPr>
          <w:rFonts w:cstheme="minorHAnsi"/>
        </w:rPr>
      </w:pPr>
    </w:p>
    <w:p w14:paraId="0616D805" w14:textId="77777777" w:rsidR="00033929" w:rsidRPr="00580EBE" w:rsidRDefault="00033929" w:rsidP="00033929">
      <w:pPr>
        <w:pStyle w:val="ListParagraph"/>
        <w:numPr>
          <w:ilvl w:val="0"/>
          <w:numId w:val="20"/>
        </w:numPr>
        <w:spacing w:after="160" w:line="254" w:lineRule="auto"/>
        <w:rPr>
          <w:rFonts w:cstheme="minorHAnsi"/>
        </w:rPr>
      </w:pPr>
      <w:r w:rsidRPr="00580EBE">
        <w:rPr>
          <w:rFonts w:cstheme="minorHAnsi"/>
        </w:rPr>
        <w:t xml:space="preserve">Use graphic organizers to help introduce content. </w:t>
      </w:r>
    </w:p>
    <w:p w14:paraId="3569EC6B" w14:textId="77777777" w:rsidR="00033929" w:rsidRDefault="00033929" w:rsidP="00033929">
      <w:pPr>
        <w:pStyle w:val="ListParagraph"/>
        <w:rPr>
          <w:rFonts w:cstheme="minorHAnsi"/>
          <w:b/>
        </w:rPr>
      </w:pPr>
    </w:p>
    <w:p w14:paraId="3B9F8BFB" w14:textId="77777777" w:rsidR="00033929" w:rsidRDefault="00033929" w:rsidP="00033929">
      <w:pPr>
        <w:pStyle w:val="ListParagraph"/>
        <w:rPr>
          <w:rFonts w:cstheme="minorHAnsi"/>
          <w:b/>
        </w:rPr>
      </w:pPr>
      <w:r>
        <w:rPr>
          <w:rFonts w:cstheme="minorHAnsi"/>
          <w:b/>
        </w:rPr>
        <w:t xml:space="preserve">Examples of Activities:  </w:t>
      </w:r>
    </w:p>
    <w:p w14:paraId="72C9DE1E" w14:textId="77777777" w:rsidR="00033929" w:rsidRPr="00580EBE" w:rsidRDefault="00033929" w:rsidP="00033929">
      <w:pPr>
        <w:pStyle w:val="ListParagraph"/>
        <w:numPr>
          <w:ilvl w:val="0"/>
          <w:numId w:val="22"/>
        </w:numPr>
        <w:spacing w:after="160" w:line="254" w:lineRule="auto"/>
        <w:rPr>
          <w:rFonts w:cstheme="minorHAnsi"/>
          <w:b/>
        </w:rPr>
      </w:pPr>
      <w:r w:rsidRPr="00580EBE">
        <w:rPr>
          <w:rFonts w:cstheme="minorHAnsi"/>
        </w:rPr>
        <w:t xml:space="preserve">Have students fill in a </w:t>
      </w:r>
      <w:hyperlink r:id="rId14"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455B1F1B" w14:textId="77777777" w:rsidR="00033929" w:rsidRPr="00580EBE" w:rsidRDefault="00033929" w:rsidP="00033929">
      <w:pPr>
        <w:pStyle w:val="ListParagraph"/>
        <w:numPr>
          <w:ilvl w:val="0"/>
          <w:numId w:val="22"/>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53C5328A" w14:textId="77777777" w:rsidR="00033929" w:rsidRPr="00BB4479" w:rsidRDefault="00033929" w:rsidP="00033929">
      <w:pPr>
        <w:pStyle w:val="ListParagraph"/>
        <w:numPr>
          <w:ilvl w:val="0"/>
          <w:numId w:val="22"/>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4F30A8E8" w14:textId="77777777" w:rsidR="00033929" w:rsidRDefault="00033929" w:rsidP="00033929">
      <w:pPr>
        <w:pStyle w:val="ListParagraph"/>
        <w:rPr>
          <w:rFonts w:cstheme="minorHAnsi"/>
        </w:rPr>
      </w:pPr>
    </w:p>
    <w:p w14:paraId="18CC9EC8" w14:textId="77777777" w:rsidR="00033929" w:rsidRDefault="00033929" w:rsidP="00033929">
      <w:pPr>
        <w:rPr>
          <w:rFonts w:cstheme="minorHAnsi"/>
          <w:b/>
        </w:rPr>
      </w:pPr>
      <w:r w:rsidRPr="00580EBE">
        <w:rPr>
          <w:rFonts w:cstheme="minorHAnsi"/>
          <w:b/>
          <w:sz w:val="28"/>
          <w:szCs w:val="28"/>
        </w:rPr>
        <w:t>During reading</w:t>
      </w:r>
      <w:r>
        <w:rPr>
          <w:rFonts w:cstheme="minorHAnsi"/>
          <w:b/>
        </w:rPr>
        <w:t xml:space="preserve">:  </w:t>
      </w:r>
    </w:p>
    <w:p w14:paraId="7CF4119B" w14:textId="77777777" w:rsidR="00033929" w:rsidRDefault="00033929" w:rsidP="00033929">
      <w:pPr>
        <w:pStyle w:val="ListParagraph"/>
        <w:rPr>
          <w:rFonts w:cstheme="minorHAnsi"/>
        </w:rPr>
      </w:pPr>
    </w:p>
    <w:p w14:paraId="3A5454EE" w14:textId="77777777" w:rsidR="00033929" w:rsidRDefault="00033929" w:rsidP="00033929">
      <w:pPr>
        <w:pStyle w:val="ListParagraph"/>
        <w:numPr>
          <w:ilvl w:val="0"/>
          <w:numId w:val="24"/>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504AFE69" w14:textId="77777777" w:rsidR="00033929" w:rsidRDefault="00033929" w:rsidP="00033929">
      <w:pPr>
        <w:pStyle w:val="ListParagraph"/>
        <w:rPr>
          <w:rFonts w:cstheme="minorHAnsi"/>
        </w:rPr>
      </w:pPr>
    </w:p>
    <w:p w14:paraId="680ED4B7" w14:textId="77777777" w:rsidR="00033929" w:rsidRDefault="00033929" w:rsidP="00033929">
      <w:pPr>
        <w:pStyle w:val="ListParagraph"/>
        <w:numPr>
          <w:ilvl w:val="0"/>
          <w:numId w:val="24"/>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1C0350C4" w14:textId="77777777" w:rsidR="00033929" w:rsidRDefault="00033929" w:rsidP="00033929">
      <w:pPr>
        <w:pStyle w:val="ListParagraph"/>
        <w:rPr>
          <w:rFonts w:cstheme="minorHAnsi"/>
        </w:rPr>
      </w:pPr>
    </w:p>
    <w:p w14:paraId="463E3257" w14:textId="77777777" w:rsidR="00033929" w:rsidRDefault="00033929" w:rsidP="00033929">
      <w:pPr>
        <w:pStyle w:val="ListParagraph"/>
        <w:numPr>
          <w:ilvl w:val="0"/>
          <w:numId w:val="23"/>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5B1E03DA" w14:textId="77777777" w:rsidR="00033929" w:rsidRDefault="00033929" w:rsidP="00033929">
      <w:pPr>
        <w:pStyle w:val="ListParagraph"/>
        <w:rPr>
          <w:rFonts w:cstheme="minorHAnsi"/>
        </w:rPr>
      </w:pPr>
    </w:p>
    <w:p w14:paraId="2986B0A4" w14:textId="77777777" w:rsidR="00033929" w:rsidRDefault="00033929" w:rsidP="00033929">
      <w:pPr>
        <w:pStyle w:val="ListParagraph"/>
        <w:numPr>
          <w:ilvl w:val="0"/>
          <w:numId w:val="23"/>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5" w:history="1">
        <w:r w:rsidRPr="002822BB">
          <w:rPr>
            <w:rStyle w:val="Hyperlink"/>
            <w:rFonts w:cstheme="minorHAnsi"/>
          </w:rPr>
          <w:t>sentence stems</w:t>
        </w:r>
      </w:hyperlink>
      <w:r>
        <w:rPr>
          <w:rFonts w:cstheme="minorHAnsi"/>
        </w:rPr>
        <w:t>.</w:t>
      </w:r>
    </w:p>
    <w:p w14:paraId="2F335361" w14:textId="77777777" w:rsidR="00033929" w:rsidRDefault="00033929" w:rsidP="00033929">
      <w:pPr>
        <w:pStyle w:val="ListParagraph"/>
        <w:rPr>
          <w:rFonts w:cstheme="minorHAnsi"/>
        </w:rPr>
      </w:pPr>
    </w:p>
    <w:p w14:paraId="5F1274DF" w14:textId="77777777" w:rsidR="00033929" w:rsidRPr="002822BB" w:rsidRDefault="00033929" w:rsidP="00033929">
      <w:pPr>
        <w:pStyle w:val="ListParagraph"/>
        <w:numPr>
          <w:ilvl w:val="0"/>
          <w:numId w:val="23"/>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621A7789" w14:textId="77777777" w:rsidR="00033929" w:rsidRDefault="00033929" w:rsidP="00033929">
      <w:pPr>
        <w:pStyle w:val="ListParagraph"/>
        <w:rPr>
          <w:rFonts w:cstheme="minorHAnsi"/>
          <w:b/>
        </w:rPr>
      </w:pPr>
      <w:r>
        <w:rPr>
          <w:rFonts w:cstheme="minorHAnsi"/>
          <w:b/>
        </w:rPr>
        <w:lastRenderedPageBreak/>
        <w:t xml:space="preserve">Examples of Activities:  </w:t>
      </w:r>
    </w:p>
    <w:p w14:paraId="2C68AB85" w14:textId="77777777" w:rsidR="00033929" w:rsidRDefault="00033929" w:rsidP="00033929">
      <w:pPr>
        <w:pStyle w:val="ListParagraph"/>
        <w:numPr>
          <w:ilvl w:val="0"/>
          <w:numId w:val="27"/>
        </w:numPr>
        <w:spacing w:after="160" w:line="254" w:lineRule="auto"/>
        <w:rPr>
          <w:rFonts w:cstheme="minorHAnsi"/>
        </w:rPr>
      </w:pPr>
      <w:r>
        <w:rPr>
          <w:rFonts w:cstheme="minorHAnsi"/>
        </w:rPr>
        <w:t xml:space="preserve">Have students include the example from the text in their glossary that they created.  </w:t>
      </w:r>
    </w:p>
    <w:p w14:paraId="4688E49C" w14:textId="77777777" w:rsidR="00033929" w:rsidRDefault="00033929" w:rsidP="00033929">
      <w:pPr>
        <w:pStyle w:val="ListParagraph"/>
        <w:numPr>
          <w:ilvl w:val="0"/>
          <w:numId w:val="27"/>
        </w:numPr>
        <w:spacing w:after="160" w:line="254" w:lineRule="auto"/>
        <w:rPr>
          <w:rFonts w:cstheme="minorHAnsi"/>
        </w:rPr>
      </w:pPr>
      <w:r>
        <w:rPr>
          <w:rFonts w:cstheme="minorHAnsi"/>
        </w:rPr>
        <w:t xml:space="preserve">Create or find pictures that represent how the word was used in the passage.  </w:t>
      </w:r>
    </w:p>
    <w:p w14:paraId="0CB6FF9B" w14:textId="77777777" w:rsidR="00033929" w:rsidRDefault="00033929" w:rsidP="00033929">
      <w:pPr>
        <w:pStyle w:val="ListParagraph"/>
        <w:numPr>
          <w:ilvl w:val="0"/>
          <w:numId w:val="27"/>
        </w:numPr>
        <w:spacing w:after="160" w:line="254" w:lineRule="auto"/>
        <w:rPr>
          <w:rFonts w:cstheme="minorHAnsi"/>
        </w:rPr>
      </w:pPr>
      <w:r>
        <w:rPr>
          <w:rFonts w:cstheme="minorHAnsi"/>
        </w:rPr>
        <w:t xml:space="preserve">Practice creating sentences using the word in the way it was using in the passage.  </w:t>
      </w:r>
    </w:p>
    <w:p w14:paraId="637882FF" w14:textId="77777777" w:rsidR="00033929" w:rsidRDefault="00033929" w:rsidP="00033929">
      <w:pPr>
        <w:pStyle w:val="ListParagraph"/>
        <w:numPr>
          <w:ilvl w:val="0"/>
          <w:numId w:val="27"/>
        </w:numPr>
        <w:spacing w:after="160" w:line="254" w:lineRule="auto"/>
        <w:rPr>
          <w:rFonts w:cstheme="minorHAnsi"/>
        </w:rPr>
      </w:pPr>
      <w:r>
        <w:rPr>
          <w:rFonts w:cstheme="minorHAnsi"/>
        </w:rPr>
        <w:t xml:space="preserve">Have students discuss the author’s word choice.  </w:t>
      </w:r>
    </w:p>
    <w:p w14:paraId="2146587D" w14:textId="77777777" w:rsidR="00033929" w:rsidRDefault="00033929" w:rsidP="00033929">
      <w:pPr>
        <w:pStyle w:val="ListParagraph"/>
        <w:rPr>
          <w:rFonts w:cstheme="minorHAnsi"/>
        </w:rPr>
      </w:pPr>
    </w:p>
    <w:p w14:paraId="22BD83CF" w14:textId="77777777" w:rsidR="00033929" w:rsidRDefault="00033929" w:rsidP="00033929">
      <w:pPr>
        <w:pStyle w:val="ListParagraph"/>
        <w:numPr>
          <w:ilvl w:val="0"/>
          <w:numId w:val="17"/>
        </w:numPr>
        <w:spacing w:after="160" w:line="254" w:lineRule="auto"/>
        <w:rPr>
          <w:rFonts w:cstheme="minorHAnsi"/>
        </w:rPr>
      </w:pPr>
      <w:r>
        <w:rPr>
          <w:rFonts w:cstheme="minorHAnsi"/>
        </w:rPr>
        <w:t xml:space="preserve">Use graphic organizers to help organize content and thinking.  </w:t>
      </w:r>
    </w:p>
    <w:p w14:paraId="5B767237" w14:textId="77777777" w:rsidR="00033929" w:rsidRDefault="00033929" w:rsidP="00033929">
      <w:pPr>
        <w:pStyle w:val="ListParagraph"/>
        <w:rPr>
          <w:rFonts w:cstheme="minorHAnsi"/>
        </w:rPr>
      </w:pPr>
      <w:r>
        <w:rPr>
          <w:rFonts w:cstheme="minorHAnsi"/>
          <w:b/>
        </w:rPr>
        <w:t>Examples of Activities:</w:t>
      </w:r>
      <w:r>
        <w:rPr>
          <w:rFonts w:cstheme="minorHAnsi"/>
        </w:rPr>
        <w:t xml:space="preserve">  </w:t>
      </w:r>
    </w:p>
    <w:p w14:paraId="6A0895E6" w14:textId="77777777" w:rsidR="00033929" w:rsidRDefault="00033929" w:rsidP="00033929">
      <w:pPr>
        <w:pStyle w:val="ListParagraph"/>
        <w:numPr>
          <w:ilvl w:val="0"/>
          <w:numId w:val="28"/>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666B844D" w14:textId="77777777" w:rsidR="00033929" w:rsidRDefault="00033929" w:rsidP="00033929">
      <w:pPr>
        <w:pStyle w:val="ListParagraph"/>
        <w:numPr>
          <w:ilvl w:val="0"/>
          <w:numId w:val="28"/>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45BF5F74" w14:textId="77777777" w:rsidR="00033929" w:rsidRPr="003A0E41" w:rsidRDefault="00033929" w:rsidP="00033929">
      <w:pPr>
        <w:pStyle w:val="ListParagraph"/>
        <w:numPr>
          <w:ilvl w:val="0"/>
          <w:numId w:val="28"/>
        </w:numPr>
        <w:spacing w:after="160" w:line="254" w:lineRule="auto"/>
        <w:rPr>
          <w:rFonts w:cstheme="minorHAnsi"/>
          <w:b/>
        </w:rPr>
      </w:pPr>
      <w:r>
        <w:rPr>
          <w:rFonts w:cstheme="minorHAnsi"/>
        </w:rPr>
        <w:t xml:space="preserve">If you had students fill in a KWL, have them fill in the “L” section as they read the passage. </w:t>
      </w:r>
    </w:p>
    <w:p w14:paraId="59BDCB0B" w14:textId="77777777" w:rsidR="00033929" w:rsidRDefault="00033929" w:rsidP="00033929">
      <w:pPr>
        <w:pStyle w:val="ListParagraph"/>
        <w:numPr>
          <w:ilvl w:val="0"/>
          <w:numId w:val="17"/>
        </w:numPr>
        <w:spacing w:after="160" w:line="254" w:lineRule="auto"/>
        <w:rPr>
          <w:rFonts w:cstheme="minorHAnsi"/>
        </w:rPr>
      </w:pPr>
      <w:r>
        <w:rPr>
          <w:rFonts w:cstheme="minorHAnsi"/>
        </w:rPr>
        <w:t>Utilize any illustrations or text features that come with the story or passage to better understand the reading.</w:t>
      </w:r>
    </w:p>
    <w:p w14:paraId="61234008" w14:textId="77777777" w:rsidR="00033929" w:rsidRDefault="00033929" w:rsidP="00033929">
      <w:pPr>
        <w:pStyle w:val="ListParagraph"/>
        <w:numPr>
          <w:ilvl w:val="0"/>
          <w:numId w:val="17"/>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205C6759" w14:textId="77777777" w:rsidR="00033929" w:rsidRPr="0059018A" w:rsidRDefault="00033929" w:rsidP="00033929">
      <w:pPr>
        <w:pStyle w:val="ListParagraph"/>
        <w:numPr>
          <w:ilvl w:val="0"/>
          <w:numId w:val="17"/>
        </w:numPr>
        <w:spacing w:after="160" w:line="254" w:lineRule="auto"/>
        <w:rPr>
          <w:rFonts w:cstheme="minorHAnsi"/>
        </w:rPr>
      </w:pPr>
      <w:r w:rsidRPr="0059018A">
        <w:rPr>
          <w:rFonts w:cstheme="minorHAnsi"/>
        </w:rPr>
        <w:t>Identify any text features such as captions and discuss how they contribute to meaning.</w:t>
      </w:r>
    </w:p>
    <w:p w14:paraId="13F57F27" w14:textId="77777777" w:rsidR="00033929" w:rsidRPr="00782445" w:rsidRDefault="00033929" w:rsidP="00033929">
      <w:pPr>
        <w:pStyle w:val="ListParagraph"/>
        <w:rPr>
          <w:rFonts w:cstheme="minorHAnsi"/>
          <w:b/>
        </w:rPr>
      </w:pPr>
    </w:p>
    <w:p w14:paraId="4C1BA906" w14:textId="77777777" w:rsidR="00033929" w:rsidRPr="00FA3362" w:rsidRDefault="00033929" w:rsidP="00033929">
      <w:pPr>
        <w:rPr>
          <w:rFonts w:cstheme="minorHAnsi"/>
          <w:b/>
          <w:sz w:val="28"/>
          <w:szCs w:val="28"/>
        </w:rPr>
      </w:pPr>
      <w:r w:rsidRPr="00FA3362">
        <w:rPr>
          <w:rFonts w:cstheme="minorHAnsi"/>
          <w:b/>
          <w:sz w:val="28"/>
          <w:szCs w:val="28"/>
        </w:rPr>
        <w:t xml:space="preserve">After reading:  </w:t>
      </w:r>
    </w:p>
    <w:p w14:paraId="5C302B50" w14:textId="77777777" w:rsidR="00033929" w:rsidRDefault="00033929" w:rsidP="00033929">
      <w:pPr>
        <w:pStyle w:val="ListParagraph"/>
        <w:numPr>
          <w:ilvl w:val="0"/>
          <w:numId w:val="18"/>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3EFA77A0" w14:textId="77777777" w:rsidR="00033929" w:rsidRPr="00A63EAE" w:rsidRDefault="00033929" w:rsidP="00033929">
      <w:pPr>
        <w:pStyle w:val="ListParagraph"/>
        <w:spacing w:line="256" w:lineRule="auto"/>
        <w:rPr>
          <w:rFonts w:cstheme="minorHAnsi"/>
        </w:rPr>
      </w:pPr>
    </w:p>
    <w:p w14:paraId="29CC0D9E" w14:textId="77777777" w:rsidR="00033929" w:rsidRDefault="00033929" w:rsidP="00033929">
      <w:pPr>
        <w:pStyle w:val="ListParagraph"/>
        <w:numPr>
          <w:ilvl w:val="0"/>
          <w:numId w:val="23"/>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14332DBC" w14:textId="77777777" w:rsidR="00033929" w:rsidRDefault="00033929" w:rsidP="00033929">
      <w:pPr>
        <w:pStyle w:val="ListParagraph"/>
        <w:rPr>
          <w:rFonts w:cstheme="minorHAnsi"/>
        </w:rPr>
      </w:pPr>
    </w:p>
    <w:p w14:paraId="0A6E35C7" w14:textId="77777777" w:rsidR="00033929" w:rsidRPr="00FA3362" w:rsidRDefault="00033929" w:rsidP="00033929">
      <w:pPr>
        <w:pStyle w:val="ListParagraph"/>
        <w:numPr>
          <w:ilvl w:val="0"/>
          <w:numId w:val="18"/>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6" w:history="1">
        <w:r w:rsidRPr="00FA3362">
          <w:rPr>
            <w:rStyle w:val="Hyperlink"/>
            <w:rFonts w:cstheme="minorHAnsi"/>
          </w:rPr>
          <w:t>here</w:t>
        </w:r>
      </w:hyperlink>
      <w:r w:rsidRPr="00FA3362">
        <w:rPr>
          <w:rFonts w:cstheme="minorHAnsi"/>
        </w:rPr>
        <w:t>.</w:t>
      </w:r>
    </w:p>
    <w:p w14:paraId="4111DAC6" w14:textId="77777777" w:rsidR="00033929" w:rsidRDefault="00033929" w:rsidP="00033929">
      <w:pPr>
        <w:pStyle w:val="ListParagraph"/>
        <w:rPr>
          <w:rFonts w:cstheme="minorHAnsi"/>
        </w:rPr>
      </w:pPr>
    </w:p>
    <w:p w14:paraId="6502C2B5" w14:textId="77777777" w:rsidR="00033929" w:rsidRPr="00FA3362" w:rsidRDefault="00033929" w:rsidP="00033929">
      <w:pPr>
        <w:pStyle w:val="ListParagraph"/>
        <w:numPr>
          <w:ilvl w:val="0"/>
          <w:numId w:val="18"/>
        </w:numPr>
        <w:spacing w:after="160" w:line="254" w:lineRule="auto"/>
        <w:rPr>
          <w:rFonts w:cstheme="minorHAnsi"/>
          <w:b/>
        </w:rPr>
      </w:pPr>
      <w:r w:rsidRPr="00FA3362">
        <w:rPr>
          <w:rFonts w:cstheme="minorHAnsi"/>
        </w:rPr>
        <w:lastRenderedPageBreak/>
        <w:t>Reinforce new vocabulary using multiple modalities</w:t>
      </w:r>
    </w:p>
    <w:p w14:paraId="35F47F5C" w14:textId="77777777" w:rsidR="00033929" w:rsidRPr="00FA3362" w:rsidRDefault="00033929" w:rsidP="00033929">
      <w:pPr>
        <w:pStyle w:val="ListParagraph"/>
        <w:rPr>
          <w:rFonts w:cstheme="minorHAnsi"/>
          <w:b/>
        </w:rPr>
      </w:pPr>
    </w:p>
    <w:p w14:paraId="7FC6AB95" w14:textId="77777777" w:rsidR="00033929" w:rsidRPr="00FA3362" w:rsidRDefault="00033929" w:rsidP="00033929">
      <w:pPr>
        <w:pStyle w:val="ListParagraph"/>
        <w:rPr>
          <w:rFonts w:cstheme="minorHAnsi"/>
          <w:b/>
        </w:rPr>
      </w:pPr>
      <w:r w:rsidRPr="00FA3362">
        <w:rPr>
          <w:rFonts w:cstheme="minorHAnsi"/>
          <w:b/>
        </w:rPr>
        <w:t xml:space="preserve">Examples of activities: </w:t>
      </w:r>
    </w:p>
    <w:p w14:paraId="03B1780E" w14:textId="77777777" w:rsidR="00033929" w:rsidRDefault="00033929" w:rsidP="00033929">
      <w:pPr>
        <w:pStyle w:val="ListParagraph"/>
        <w:numPr>
          <w:ilvl w:val="0"/>
          <w:numId w:val="29"/>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4A576D8E" w14:textId="77777777" w:rsidR="00033929" w:rsidRDefault="00033929" w:rsidP="00033929">
      <w:pPr>
        <w:pStyle w:val="ListParagraph"/>
        <w:numPr>
          <w:ilvl w:val="0"/>
          <w:numId w:val="29"/>
        </w:numPr>
        <w:spacing w:after="160" w:line="254" w:lineRule="auto"/>
        <w:rPr>
          <w:rFonts w:cstheme="minorHAnsi"/>
        </w:rPr>
      </w:pPr>
      <w:r>
        <w:rPr>
          <w:rFonts w:cstheme="minorHAnsi"/>
        </w:rPr>
        <w:t xml:space="preserve">Require students to include the words introduced before reading in the culminating writing task. </w:t>
      </w:r>
    </w:p>
    <w:p w14:paraId="1712AA78" w14:textId="77777777" w:rsidR="00033929" w:rsidRDefault="00033929" w:rsidP="00033929">
      <w:pPr>
        <w:pStyle w:val="ListParagraph"/>
        <w:numPr>
          <w:ilvl w:val="0"/>
          <w:numId w:val="29"/>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422274D1" w14:textId="77777777" w:rsidR="00033929" w:rsidRDefault="00033929" w:rsidP="00033929">
      <w:pPr>
        <w:pStyle w:val="ListParagraph"/>
        <w:numPr>
          <w:ilvl w:val="0"/>
          <w:numId w:val="29"/>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3EE84ABF" w14:textId="77777777" w:rsidR="00033929" w:rsidRPr="00AC4FB6" w:rsidRDefault="00033929" w:rsidP="00033929">
      <w:pPr>
        <w:pStyle w:val="ListParagraph"/>
        <w:ind w:left="1440"/>
        <w:rPr>
          <w:rFonts w:cstheme="minorHAnsi"/>
        </w:rPr>
      </w:pPr>
    </w:p>
    <w:p w14:paraId="70884C8A" w14:textId="77777777" w:rsidR="00033929" w:rsidRDefault="00033929" w:rsidP="00033929">
      <w:pPr>
        <w:pStyle w:val="ListParagraph"/>
        <w:numPr>
          <w:ilvl w:val="0"/>
          <w:numId w:val="18"/>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7" w:history="1">
        <w:r w:rsidRPr="00A63EAE">
          <w:rPr>
            <w:rStyle w:val="Hyperlink"/>
            <w:rFonts w:cstheme="minorHAnsi"/>
          </w:rPr>
          <w:t>here</w:t>
        </w:r>
      </w:hyperlink>
      <w:r>
        <w:rPr>
          <w:rFonts w:cstheme="minorHAnsi"/>
        </w:rPr>
        <w:t>.</w:t>
      </w:r>
      <w:bookmarkEnd w:id="4"/>
    </w:p>
    <w:p w14:paraId="37ED2B17" w14:textId="77777777" w:rsidR="00033929" w:rsidRPr="00A63EAE" w:rsidRDefault="00033929" w:rsidP="00033929">
      <w:pPr>
        <w:pStyle w:val="ListParagraph"/>
        <w:rPr>
          <w:rFonts w:cstheme="minorHAnsi"/>
        </w:rPr>
      </w:pPr>
    </w:p>
    <w:p w14:paraId="209AECFF" w14:textId="77777777" w:rsidR="00033929" w:rsidRDefault="00033929" w:rsidP="00033929">
      <w:pPr>
        <w:pStyle w:val="ListParagraph"/>
        <w:numPr>
          <w:ilvl w:val="0"/>
          <w:numId w:val="18"/>
        </w:numPr>
        <w:spacing w:after="160" w:line="254" w:lineRule="auto"/>
        <w:rPr>
          <w:rFonts w:cstheme="minorHAnsi"/>
        </w:rPr>
      </w:pPr>
      <w:r>
        <w:rPr>
          <w:rFonts w:cstheme="minorHAnsi"/>
        </w:rPr>
        <w:t>Provide differentiated scaffolds for writing assignments based on students’ English language proficiency levels.</w:t>
      </w:r>
    </w:p>
    <w:p w14:paraId="7282ABBB" w14:textId="77777777" w:rsidR="00033929" w:rsidRDefault="00033929" w:rsidP="00033929">
      <w:pPr>
        <w:pStyle w:val="ListParagraph"/>
        <w:rPr>
          <w:rFonts w:cstheme="minorHAnsi"/>
          <w:b/>
        </w:rPr>
      </w:pPr>
    </w:p>
    <w:p w14:paraId="1A030E83" w14:textId="77777777" w:rsidR="00033929" w:rsidRDefault="00033929" w:rsidP="00033929">
      <w:pPr>
        <w:pStyle w:val="ListParagraph"/>
        <w:rPr>
          <w:rFonts w:cstheme="minorHAnsi"/>
        </w:rPr>
      </w:pPr>
      <w:r>
        <w:rPr>
          <w:rFonts w:cstheme="minorHAnsi"/>
          <w:b/>
        </w:rPr>
        <w:t>Examples of Activities:</w:t>
      </w:r>
      <w:r>
        <w:rPr>
          <w:rFonts w:cstheme="minorHAnsi"/>
        </w:rPr>
        <w:t xml:space="preserve"> </w:t>
      </w:r>
    </w:p>
    <w:p w14:paraId="02506886" w14:textId="77777777" w:rsidR="00033929" w:rsidRDefault="00033929" w:rsidP="00033929">
      <w:pPr>
        <w:pStyle w:val="ListParagraph"/>
        <w:numPr>
          <w:ilvl w:val="0"/>
          <w:numId w:val="26"/>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61C6813E" w14:textId="77777777" w:rsidR="00033929" w:rsidRDefault="00033929" w:rsidP="00033929">
      <w:pPr>
        <w:pStyle w:val="ListParagraph"/>
        <w:numPr>
          <w:ilvl w:val="0"/>
          <w:numId w:val="26"/>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14:paraId="175919F2" w14:textId="77777777" w:rsidR="00033929" w:rsidRDefault="00033929" w:rsidP="00033929">
      <w:pPr>
        <w:pStyle w:val="ListParagraph"/>
        <w:numPr>
          <w:ilvl w:val="0"/>
          <w:numId w:val="26"/>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50450B0A" w14:textId="77777777" w:rsidR="00033929" w:rsidRPr="00911037" w:rsidRDefault="00033929" w:rsidP="00033929">
      <w:pPr>
        <w:pStyle w:val="ListParagraph"/>
        <w:numPr>
          <w:ilvl w:val="0"/>
          <w:numId w:val="26"/>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14:paraId="03C56C55" w14:textId="77777777" w:rsidR="00033929" w:rsidRDefault="00033929" w:rsidP="00033929">
      <w:pPr>
        <w:pStyle w:val="ListParagraph"/>
        <w:numPr>
          <w:ilvl w:val="0"/>
          <w:numId w:val="18"/>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p>
    <w:p w14:paraId="3FE127B8" w14:textId="77777777" w:rsidR="000E564B" w:rsidRPr="00AF7A70" w:rsidRDefault="000E564B" w:rsidP="00AF7A70">
      <w:pPr>
        <w:spacing w:after="0" w:line="360" w:lineRule="auto"/>
        <w:rPr>
          <w:rFonts w:asciiTheme="minorHAnsi" w:hAnsiTheme="minorHAnsi" w:cstheme="minorHAnsi"/>
          <w:sz w:val="24"/>
          <w:szCs w:val="24"/>
        </w:rPr>
      </w:pPr>
    </w:p>
    <w:sectPr w:rsidR="000E564B" w:rsidRPr="00AF7A70" w:rsidSect="0003392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FAE797" w14:textId="77777777" w:rsidR="00F64B58" w:rsidRDefault="00F64B58" w:rsidP="007C5C7E">
      <w:pPr>
        <w:spacing w:after="0" w:line="240" w:lineRule="auto"/>
      </w:pPr>
      <w:r>
        <w:separator/>
      </w:r>
    </w:p>
  </w:endnote>
  <w:endnote w:type="continuationSeparator" w:id="0">
    <w:p w14:paraId="30752913" w14:textId="77777777" w:rsidR="00F64B58" w:rsidRDefault="00F64B58"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7445379"/>
      <w:docPartObj>
        <w:docPartGallery w:val="Page Numbers (Bottom of Page)"/>
        <w:docPartUnique/>
      </w:docPartObj>
    </w:sdtPr>
    <w:sdtEndPr/>
    <w:sdtContent>
      <w:p w14:paraId="4A0FBB69" w14:textId="77777777" w:rsidR="00FB5EFF" w:rsidRDefault="00AF7A70">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589576D2" w14:textId="77777777" w:rsidR="00FB5EFF" w:rsidRDefault="00FB5E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74533" w14:textId="77777777" w:rsidR="00F64B58" w:rsidRDefault="00F64B58" w:rsidP="007C5C7E">
      <w:pPr>
        <w:spacing w:after="0" w:line="240" w:lineRule="auto"/>
      </w:pPr>
      <w:r>
        <w:separator/>
      </w:r>
    </w:p>
  </w:footnote>
  <w:footnote w:type="continuationSeparator" w:id="0">
    <w:p w14:paraId="00BBB883" w14:textId="77777777" w:rsidR="00F64B58" w:rsidRDefault="00F64B58"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BB3E1" w14:textId="77777777" w:rsidR="00FB5EFF" w:rsidRDefault="00AF7A70" w:rsidP="001034D9">
    <w:pPr>
      <w:pStyle w:val="Header"/>
      <w:jc w:val="center"/>
    </w:pPr>
    <w:r>
      <w:t>The Perfect Pet/ Margie Palatini/ Created by East Baton Rouge Parish District</w:t>
    </w:r>
  </w:p>
  <w:p w14:paraId="7A90810C" w14:textId="77777777" w:rsidR="00FB5EFF" w:rsidRDefault="00FB5E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9A3460"/>
    <w:multiLevelType w:val="hybridMultilevel"/>
    <w:tmpl w:val="061A9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9A0671"/>
    <w:multiLevelType w:val="hybridMultilevel"/>
    <w:tmpl w:val="88D017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173C83"/>
    <w:multiLevelType w:val="hybridMultilevel"/>
    <w:tmpl w:val="30B294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E857D2"/>
    <w:multiLevelType w:val="hybridMultilevel"/>
    <w:tmpl w:val="88D017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53B2297"/>
    <w:multiLevelType w:val="hybridMultilevel"/>
    <w:tmpl w:val="851E58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9"/>
  </w:num>
  <w:num w:numId="3">
    <w:abstractNumId w:val="12"/>
  </w:num>
  <w:num w:numId="4">
    <w:abstractNumId w:val="11"/>
  </w:num>
  <w:num w:numId="5">
    <w:abstractNumId w:val="5"/>
  </w:num>
  <w:num w:numId="6">
    <w:abstractNumId w:val="13"/>
  </w:num>
  <w:num w:numId="7">
    <w:abstractNumId w:val="15"/>
  </w:num>
  <w:num w:numId="8">
    <w:abstractNumId w:val="0"/>
  </w:num>
  <w:num w:numId="9">
    <w:abstractNumId w:val="23"/>
  </w:num>
  <w:num w:numId="10">
    <w:abstractNumId w:val="16"/>
  </w:num>
  <w:num w:numId="11">
    <w:abstractNumId w:val="22"/>
  </w:num>
  <w:num w:numId="12">
    <w:abstractNumId w:val="7"/>
  </w:num>
  <w:num w:numId="13">
    <w:abstractNumId w:val="26"/>
  </w:num>
  <w:num w:numId="14">
    <w:abstractNumId w:val="6"/>
  </w:num>
  <w:num w:numId="15">
    <w:abstractNumId w:val="28"/>
  </w:num>
  <w:num w:numId="16">
    <w:abstractNumId w:val="24"/>
  </w:num>
  <w:num w:numId="17">
    <w:abstractNumId w:val="4"/>
  </w:num>
  <w:num w:numId="18">
    <w:abstractNumId w:val="10"/>
  </w:num>
  <w:num w:numId="19">
    <w:abstractNumId w:val="21"/>
  </w:num>
  <w:num w:numId="20">
    <w:abstractNumId w:val="20"/>
  </w:num>
  <w:num w:numId="21">
    <w:abstractNumId w:val="1"/>
  </w:num>
  <w:num w:numId="22">
    <w:abstractNumId w:val="3"/>
  </w:num>
  <w:num w:numId="23">
    <w:abstractNumId w:val="25"/>
  </w:num>
  <w:num w:numId="24">
    <w:abstractNumId w:val="8"/>
  </w:num>
  <w:num w:numId="25">
    <w:abstractNumId w:val="27"/>
  </w:num>
  <w:num w:numId="26">
    <w:abstractNumId w:val="17"/>
  </w:num>
  <w:num w:numId="27">
    <w:abstractNumId w:val="2"/>
  </w:num>
  <w:num w:numId="28">
    <w:abstractNumId w:val="14"/>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23430"/>
    <w:rsid w:val="00026D6A"/>
    <w:rsid w:val="00033929"/>
    <w:rsid w:val="0003627A"/>
    <w:rsid w:val="00044DD5"/>
    <w:rsid w:val="00051E37"/>
    <w:rsid w:val="00052573"/>
    <w:rsid w:val="000601D8"/>
    <w:rsid w:val="000629C6"/>
    <w:rsid w:val="000644D8"/>
    <w:rsid w:val="00072B15"/>
    <w:rsid w:val="0007569E"/>
    <w:rsid w:val="00081A99"/>
    <w:rsid w:val="000B21CE"/>
    <w:rsid w:val="000B5786"/>
    <w:rsid w:val="000C1BD4"/>
    <w:rsid w:val="000C3D61"/>
    <w:rsid w:val="000E564B"/>
    <w:rsid w:val="000F77CF"/>
    <w:rsid w:val="001034D9"/>
    <w:rsid w:val="00134CC7"/>
    <w:rsid w:val="00144A4B"/>
    <w:rsid w:val="00146840"/>
    <w:rsid w:val="00155821"/>
    <w:rsid w:val="00172736"/>
    <w:rsid w:val="00174578"/>
    <w:rsid w:val="00177848"/>
    <w:rsid w:val="0018635B"/>
    <w:rsid w:val="00193EB0"/>
    <w:rsid w:val="001A37FA"/>
    <w:rsid w:val="001C1D02"/>
    <w:rsid w:val="001C760E"/>
    <w:rsid w:val="001E1EB4"/>
    <w:rsid w:val="001E3145"/>
    <w:rsid w:val="001F1840"/>
    <w:rsid w:val="002244C5"/>
    <w:rsid w:val="002269C7"/>
    <w:rsid w:val="00247713"/>
    <w:rsid w:val="002861D2"/>
    <w:rsid w:val="00286F6B"/>
    <w:rsid w:val="00292447"/>
    <w:rsid w:val="00293076"/>
    <w:rsid w:val="002A7772"/>
    <w:rsid w:val="002C77A8"/>
    <w:rsid w:val="002F4D99"/>
    <w:rsid w:val="00320A5A"/>
    <w:rsid w:val="003226F0"/>
    <w:rsid w:val="00344A9E"/>
    <w:rsid w:val="003539FB"/>
    <w:rsid w:val="00357D5B"/>
    <w:rsid w:val="00380481"/>
    <w:rsid w:val="00382434"/>
    <w:rsid w:val="003B75FF"/>
    <w:rsid w:val="003C3DDE"/>
    <w:rsid w:val="003C4B0D"/>
    <w:rsid w:val="003C4E44"/>
    <w:rsid w:val="003E0AAA"/>
    <w:rsid w:val="003E1692"/>
    <w:rsid w:val="003F4AE6"/>
    <w:rsid w:val="00405ADE"/>
    <w:rsid w:val="004216E1"/>
    <w:rsid w:val="00433701"/>
    <w:rsid w:val="0044405E"/>
    <w:rsid w:val="004661F5"/>
    <w:rsid w:val="004778BD"/>
    <w:rsid w:val="00480616"/>
    <w:rsid w:val="004A47B4"/>
    <w:rsid w:val="004B2372"/>
    <w:rsid w:val="004B53C1"/>
    <w:rsid w:val="004C41F2"/>
    <w:rsid w:val="004C4E18"/>
    <w:rsid w:val="004C621C"/>
    <w:rsid w:val="004D3BFD"/>
    <w:rsid w:val="004D4480"/>
    <w:rsid w:val="00520548"/>
    <w:rsid w:val="005222B3"/>
    <w:rsid w:val="00542BE5"/>
    <w:rsid w:val="00545861"/>
    <w:rsid w:val="005464AA"/>
    <w:rsid w:val="00551164"/>
    <w:rsid w:val="005572B3"/>
    <w:rsid w:val="00557D31"/>
    <w:rsid w:val="0057223B"/>
    <w:rsid w:val="0058463C"/>
    <w:rsid w:val="00585417"/>
    <w:rsid w:val="0059136E"/>
    <w:rsid w:val="00593282"/>
    <w:rsid w:val="00595C59"/>
    <w:rsid w:val="005A10C2"/>
    <w:rsid w:val="005B6C42"/>
    <w:rsid w:val="005E4E08"/>
    <w:rsid w:val="005F2C8D"/>
    <w:rsid w:val="005F445E"/>
    <w:rsid w:val="005F6F91"/>
    <w:rsid w:val="0060173A"/>
    <w:rsid w:val="006444D5"/>
    <w:rsid w:val="006555E1"/>
    <w:rsid w:val="00666D60"/>
    <w:rsid w:val="006711C2"/>
    <w:rsid w:val="006A0D76"/>
    <w:rsid w:val="006B4055"/>
    <w:rsid w:val="006B7423"/>
    <w:rsid w:val="006C2580"/>
    <w:rsid w:val="006D646C"/>
    <w:rsid w:val="006F03E1"/>
    <w:rsid w:val="006F4472"/>
    <w:rsid w:val="00710A56"/>
    <w:rsid w:val="00711F4B"/>
    <w:rsid w:val="00714C7F"/>
    <w:rsid w:val="0071580F"/>
    <w:rsid w:val="00721AC0"/>
    <w:rsid w:val="00723A87"/>
    <w:rsid w:val="007329AB"/>
    <w:rsid w:val="00760A10"/>
    <w:rsid w:val="00767E75"/>
    <w:rsid w:val="007750E5"/>
    <w:rsid w:val="00777A8C"/>
    <w:rsid w:val="007B449E"/>
    <w:rsid w:val="007C1EF1"/>
    <w:rsid w:val="007C20BA"/>
    <w:rsid w:val="007C2CF3"/>
    <w:rsid w:val="007C5C7E"/>
    <w:rsid w:val="007D14D7"/>
    <w:rsid w:val="007D5544"/>
    <w:rsid w:val="007E0B5E"/>
    <w:rsid w:val="00811434"/>
    <w:rsid w:val="00813997"/>
    <w:rsid w:val="00816EE6"/>
    <w:rsid w:val="0082475F"/>
    <w:rsid w:val="00835BC0"/>
    <w:rsid w:val="00841C15"/>
    <w:rsid w:val="008437BA"/>
    <w:rsid w:val="008517EB"/>
    <w:rsid w:val="0085224F"/>
    <w:rsid w:val="0089729A"/>
    <w:rsid w:val="008A3ED3"/>
    <w:rsid w:val="008D30C9"/>
    <w:rsid w:val="008E2FB2"/>
    <w:rsid w:val="009017E4"/>
    <w:rsid w:val="00922685"/>
    <w:rsid w:val="0093038E"/>
    <w:rsid w:val="0093474C"/>
    <w:rsid w:val="00940943"/>
    <w:rsid w:val="009468FE"/>
    <w:rsid w:val="0095234C"/>
    <w:rsid w:val="00970D74"/>
    <w:rsid w:val="00986747"/>
    <w:rsid w:val="00992202"/>
    <w:rsid w:val="009B08A6"/>
    <w:rsid w:val="009B2F14"/>
    <w:rsid w:val="009D602B"/>
    <w:rsid w:val="009E6791"/>
    <w:rsid w:val="009E6E94"/>
    <w:rsid w:val="009E7F23"/>
    <w:rsid w:val="009F0BE9"/>
    <w:rsid w:val="009F65AA"/>
    <w:rsid w:val="00A04530"/>
    <w:rsid w:val="00A32132"/>
    <w:rsid w:val="00A4516C"/>
    <w:rsid w:val="00A5682F"/>
    <w:rsid w:val="00A61950"/>
    <w:rsid w:val="00A74BCC"/>
    <w:rsid w:val="00A803B0"/>
    <w:rsid w:val="00A8065B"/>
    <w:rsid w:val="00AC0831"/>
    <w:rsid w:val="00AC67AC"/>
    <w:rsid w:val="00AD155A"/>
    <w:rsid w:val="00AE187D"/>
    <w:rsid w:val="00AF6459"/>
    <w:rsid w:val="00AF7A70"/>
    <w:rsid w:val="00B0000C"/>
    <w:rsid w:val="00B02726"/>
    <w:rsid w:val="00B117EF"/>
    <w:rsid w:val="00B13FBF"/>
    <w:rsid w:val="00B219E7"/>
    <w:rsid w:val="00B33620"/>
    <w:rsid w:val="00B349D2"/>
    <w:rsid w:val="00B44D3C"/>
    <w:rsid w:val="00B474EF"/>
    <w:rsid w:val="00B66CAB"/>
    <w:rsid w:val="00B66FC9"/>
    <w:rsid w:val="00B928F4"/>
    <w:rsid w:val="00B9763E"/>
    <w:rsid w:val="00BA4AED"/>
    <w:rsid w:val="00BC775A"/>
    <w:rsid w:val="00BF174D"/>
    <w:rsid w:val="00BF5746"/>
    <w:rsid w:val="00C0125F"/>
    <w:rsid w:val="00C108A1"/>
    <w:rsid w:val="00C12416"/>
    <w:rsid w:val="00C24D3D"/>
    <w:rsid w:val="00C26CEB"/>
    <w:rsid w:val="00C6107E"/>
    <w:rsid w:val="00C62ECC"/>
    <w:rsid w:val="00C6645E"/>
    <w:rsid w:val="00C67BC6"/>
    <w:rsid w:val="00C82F4A"/>
    <w:rsid w:val="00C85F33"/>
    <w:rsid w:val="00CA07EF"/>
    <w:rsid w:val="00CA218E"/>
    <w:rsid w:val="00CC49BF"/>
    <w:rsid w:val="00CC51A2"/>
    <w:rsid w:val="00CD3C10"/>
    <w:rsid w:val="00CD6B7F"/>
    <w:rsid w:val="00CF3DCC"/>
    <w:rsid w:val="00D06B42"/>
    <w:rsid w:val="00D10189"/>
    <w:rsid w:val="00D140AD"/>
    <w:rsid w:val="00D50B26"/>
    <w:rsid w:val="00D953C2"/>
    <w:rsid w:val="00DA2AF3"/>
    <w:rsid w:val="00DA55BE"/>
    <w:rsid w:val="00DA6AE5"/>
    <w:rsid w:val="00DF625F"/>
    <w:rsid w:val="00E06F0F"/>
    <w:rsid w:val="00E1236C"/>
    <w:rsid w:val="00E22959"/>
    <w:rsid w:val="00E32390"/>
    <w:rsid w:val="00E40674"/>
    <w:rsid w:val="00E44C8B"/>
    <w:rsid w:val="00E652DA"/>
    <w:rsid w:val="00E7112C"/>
    <w:rsid w:val="00E765C2"/>
    <w:rsid w:val="00E90E8E"/>
    <w:rsid w:val="00E96EF3"/>
    <w:rsid w:val="00EB189B"/>
    <w:rsid w:val="00EB4332"/>
    <w:rsid w:val="00F06013"/>
    <w:rsid w:val="00F07F64"/>
    <w:rsid w:val="00F13AFC"/>
    <w:rsid w:val="00F22745"/>
    <w:rsid w:val="00F23738"/>
    <w:rsid w:val="00F37E68"/>
    <w:rsid w:val="00F5707E"/>
    <w:rsid w:val="00F64B58"/>
    <w:rsid w:val="00F8197E"/>
    <w:rsid w:val="00F873DD"/>
    <w:rsid w:val="00F87EC0"/>
    <w:rsid w:val="00F93D68"/>
    <w:rsid w:val="00F94157"/>
    <w:rsid w:val="00F975B9"/>
    <w:rsid w:val="00FA3194"/>
    <w:rsid w:val="00FA78C7"/>
    <w:rsid w:val="00FB2380"/>
    <w:rsid w:val="00FB5EFF"/>
    <w:rsid w:val="00FC0021"/>
    <w:rsid w:val="00FD33F8"/>
    <w:rsid w:val="00FD490E"/>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3A843B1"/>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FD490E"/>
    <w:rPr>
      <w:sz w:val="18"/>
      <w:szCs w:val="18"/>
    </w:rPr>
  </w:style>
  <w:style w:type="paragraph" w:styleId="CommentText">
    <w:name w:val="annotation text"/>
    <w:basedOn w:val="Normal"/>
    <w:link w:val="CommentTextChar"/>
    <w:uiPriority w:val="99"/>
    <w:semiHidden/>
    <w:unhideWhenUsed/>
    <w:rsid w:val="00FD490E"/>
    <w:pPr>
      <w:spacing w:line="240" w:lineRule="auto"/>
    </w:pPr>
    <w:rPr>
      <w:sz w:val="24"/>
      <w:szCs w:val="24"/>
    </w:rPr>
  </w:style>
  <w:style w:type="character" w:customStyle="1" w:styleId="CommentTextChar">
    <w:name w:val="Comment Text Char"/>
    <w:basedOn w:val="DefaultParagraphFont"/>
    <w:link w:val="CommentText"/>
    <w:uiPriority w:val="99"/>
    <w:semiHidden/>
    <w:rsid w:val="00FD490E"/>
    <w:rPr>
      <w:sz w:val="24"/>
      <w:szCs w:val="24"/>
    </w:rPr>
  </w:style>
  <w:style w:type="paragraph" w:styleId="CommentSubject">
    <w:name w:val="annotation subject"/>
    <w:basedOn w:val="CommentText"/>
    <w:next w:val="CommentText"/>
    <w:link w:val="CommentSubjectChar"/>
    <w:uiPriority w:val="99"/>
    <w:semiHidden/>
    <w:unhideWhenUsed/>
    <w:rsid w:val="00FD490E"/>
    <w:rPr>
      <w:b/>
      <w:bCs/>
      <w:sz w:val="20"/>
      <w:szCs w:val="20"/>
    </w:rPr>
  </w:style>
  <w:style w:type="character" w:customStyle="1" w:styleId="CommentSubjectChar">
    <w:name w:val="Comment Subject Char"/>
    <w:basedOn w:val="CommentTextChar"/>
    <w:link w:val="CommentSubject"/>
    <w:uiPriority w:val="99"/>
    <w:semiHidden/>
    <w:rsid w:val="00FD490E"/>
    <w:rPr>
      <w:b/>
      <w:bCs/>
      <w:sz w:val="24"/>
      <w:szCs w:val="24"/>
    </w:rPr>
  </w:style>
  <w:style w:type="character" w:styleId="Hyperlink">
    <w:name w:val="Hyperlink"/>
    <w:basedOn w:val="DefaultParagraphFont"/>
    <w:uiPriority w:val="99"/>
    <w:unhideWhenUsed/>
    <w:rsid w:val="000339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achievethecore.org/page/3159/ell-supports-for-writing-and-discuss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heteachertoolkit.com/index.php/tool/frayer-model" TargetMode="External"/><Relationship Id="rId17" Type="http://schemas.openxmlformats.org/officeDocument/2006/relationships/hyperlink" Target="https://achievethecore.org/page/3160/juicy-sentence-protocol" TargetMode="External"/><Relationship Id="rId2" Type="http://schemas.openxmlformats.org/officeDocument/2006/relationships/numbering" Target="numbering.xml"/><Relationship Id="rId16" Type="http://schemas.openxmlformats.org/officeDocument/2006/relationships/hyperlink" Target="https://achievethecore.org/aligned/creating-sequencing-text-dependent-questions-support-english-language-learne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67/selecting-and-using-academic-vocabulary-in-instruction" TargetMode="External"/><Relationship Id="rId5" Type="http://schemas.openxmlformats.org/officeDocument/2006/relationships/webSettings" Target="webSettings.xml"/><Relationship Id="rId15" Type="http://schemas.openxmlformats.org/officeDocument/2006/relationships/hyperlink" Target="https://achievethecore.org/page/3159/ell-supports-for-writing-and-discussion" TargetMode="External"/><Relationship Id="rId10" Type="http://schemas.openxmlformats.org/officeDocument/2006/relationships/hyperlink" Target="http://www.theteachertoolkit.com/index.php/tool/four-corne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nea.org/tools/k-w-l-know-want-to-know-learne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6E4AC-3EA5-4E02-A5F5-BBF75EC33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2869</Words>
  <Characters>16358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2012-04-11T15:34:00Z</cp:lastPrinted>
  <dcterms:created xsi:type="dcterms:W3CDTF">2019-01-07T20:52:00Z</dcterms:created>
  <dcterms:modified xsi:type="dcterms:W3CDTF">2019-01-07T20:52:00Z</dcterms:modified>
</cp:coreProperties>
</file>